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0EE5" w:rsidRDefault="005C0EE5" w:rsidP="00647EE4">
      <w:pPr>
        <w:pStyle w:val="1"/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>
        <w:rPr>
          <w:noProof/>
        </w:rPr>
        <w:drawing>
          <wp:inline distT="0" distB="0" distL="0" distR="0">
            <wp:extent cx="5727700" cy="23183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EE5" w:rsidRPr="005C0EE5" w:rsidRDefault="005C0EE5" w:rsidP="005C0EE5">
      <w:pPr>
        <w:jc w:val="center"/>
        <w:rPr>
          <w:b/>
          <w:bCs/>
          <w:sz w:val="52"/>
          <w:szCs w:val="52"/>
          <w:lang w:val="ru-RU"/>
        </w:rPr>
      </w:pPr>
      <w:bookmarkStart w:id="0" w:name="_Hlk123213819"/>
      <w:r w:rsidRPr="005C0EE5">
        <w:rPr>
          <w:b/>
          <w:bCs/>
          <w:sz w:val="52"/>
          <w:szCs w:val="52"/>
          <w:lang w:val="ru-RU"/>
        </w:rPr>
        <w:t>Рабочая программа</w:t>
      </w:r>
    </w:p>
    <w:p w:rsidR="005C0EE5" w:rsidRPr="005C0EE5" w:rsidRDefault="005C0EE5" w:rsidP="005C0EE5">
      <w:pPr>
        <w:jc w:val="center"/>
        <w:rPr>
          <w:b/>
          <w:bCs/>
          <w:sz w:val="52"/>
          <w:szCs w:val="52"/>
          <w:lang w:val="ru-RU"/>
        </w:rPr>
      </w:pPr>
      <w:r w:rsidRPr="005C0EE5">
        <w:rPr>
          <w:b/>
          <w:bCs/>
          <w:sz w:val="52"/>
          <w:szCs w:val="52"/>
          <w:lang w:val="ru-RU"/>
        </w:rPr>
        <w:t>«Школа России»</w:t>
      </w:r>
    </w:p>
    <w:p w:rsidR="005C0EE5" w:rsidRPr="005C0EE5" w:rsidRDefault="005C0EE5" w:rsidP="005C0EE5">
      <w:pPr>
        <w:jc w:val="center"/>
        <w:rPr>
          <w:b/>
          <w:bCs/>
          <w:sz w:val="52"/>
          <w:szCs w:val="52"/>
          <w:lang w:val="ru-RU"/>
        </w:rPr>
      </w:pPr>
      <w:r w:rsidRPr="005C0EE5">
        <w:rPr>
          <w:b/>
          <w:bCs/>
          <w:sz w:val="52"/>
          <w:szCs w:val="52"/>
          <w:lang w:val="ru-RU"/>
        </w:rPr>
        <w:t>1 класс</w:t>
      </w:r>
    </w:p>
    <w:p w:rsidR="005C0EE5" w:rsidRPr="005C0EE5" w:rsidRDefault="005C0EE5" w:rsidP="005C0EE5">
      <w:pPr>
        <w:jc w:val="center"/>
        <w:rPr>
          <w:i/>
          <w:iCs/>
          <w:sz w:val="160"/>
          <w:szCs w:val="160"/>
          <w:lang w:val="ru-RU"/>
        </w:rPr>
      </w:pPr>
      <w:r w:rsidRPr="005C0EE5">
        <w:rPr>
          <w:i/>
          <w:iCs/>
          <w:sz w:val="72"/>
          <w:szCs w:val="72"/>
          <w:lang w:val="ru-RU"/>
        </w:rPr>
        <w:t xml:space="preserve"> </w:t>
      </w:r>
      <w:proofErr w:type="gramStart"/>
      <w:r w:rsidRPr="005C0EE5">
        <w:rPr>
          <w:i/>
          <w:iCs/>
          <w:sz w:val="72"/>
          <w:szCs w:val="72"/>
          <w:lang w:val="ru-RU"/>
        </w:rPr>
        <w:t>Русский  язык</w:t>
      </w:r>
      <w:proofErr w:type="gramEnd"/>
    </w:p>
    <w:p w:rsidR="005C0EE5" w:rsidRPr="00A028F3" w:rsidRDefault="005C0EE5" w:rsidP="005C0EE5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5C0EE5" w:rsidRPr="005C0EE5" w:rsidRDefault="005C0EE5" w:rsidP="005C0EE5">
      <w:pPr>
        <w:rPr>
          <w:lang w:val="ru-RU"/>
        </w:rPr>
      </w:pPr>
    </w:p>
    <w:p w:rsidR="005C0EE5" w:rsidRDefault="005C0EE5" w:rsidP="00647EE4">
      <w:pPr>
        <w:pStyle w:val="1"/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</w:p>
    <w:p w:rsidR="005C0EE5" w:rsidRDefault="005C0EE5" w:rsidP="005C0EE5">
      <w:pPr>
        <w:rPr>
          <w:lang w:val="ru-RU"/>
        </w:rPr>
      </w:pPr>
    </w:p>
    <w:p w:rsidR="005C0EE5" w:rsidRDefault="005C0EE5" w:rsidP="005C0EE5">
      <w:pPr>
        <w:rPr>
          <w:lang w:val="ru-RU"/>
        </w:rPr>
      </w:pPr>
    </w:p>
    <w:p w:rsidR="005C0EE5" w:rsidRDefault="005C0EE5" w:rsidP="005C0EE5">
      <w:pPr>
        <w:rPr>
          <w:lang w:val="ru-RU"/>
        </w:rPr>
      </w:pPr>
    </w:p>
    <w:p w:rsidR="005C0EE5" w:rsidRDefault="005C0EE5" w:rsidP="005C0EE5">
      <w:pPr>
        <w:rPr>
          <w:lang w:val="ru-RU"/>
        </w:rPr>
      </w:pPr>
    </w:p>
    <w:p w:rsidR="005C0EE5" w:rsidRDefault="005C0EE5" w:rsidP="005C0EE5">
      <w:pPr>
        <w:rPr>
          <w:lang w:val="ru-RU"/>
        </w:rPr>
      </w:pPr>
    </w:p>
    <w:p w:rsidR="005C0EE5" w:rsidRPr="005C0EE5" w:rsidRDefault="005C0EE5" w:rsidP="005C0EE5">
      <w:pPr>
        <w:rPr>
          <w:lang w:val="ru-RU"/>
        </w:rPr>
      </w:pPr>
    </w:p>
    <w:p w:rsidR="00647EE4" w:rsidRPr="00647EE4" w:rsidRDefault="00647EE4" w:rsidP="00647EE4">
      <w:pPr>
        <w:pStyle w:val="1"/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</w:t>
      </w:r>
      <w:r w:rsidRPr="00647EE4">
        <w:rPr>
          <w:color w:val="000000"/>
        </w:rPr>
        <w:softHyphen/>
        <w:t>ного общего образования Федерального государственного обра</w:t>
      </w:r>
      <w:r w:rsidRPr="00647EE4">
        <w:rPr>
          <w:color w:val="000000"/>
        </w:rPr>
        <w:softHyphen/>
        <w:t>зовательного стандарта начального общего образования (да</w:t>
      </w:r>
      <w:r w:rsidRPr="00647EE4">
        <w:rPr>
          <w:color w:val="000000"/>
        </w:rPr>
        <w:softHyphen/>
        <w:t>лее — ФГОС НОО), а также ориентирована на целевые приори</w:t>
      </w:r>
      <w:r w:rsidRPr="00647EE4">
        <w:rPr>
          <w:color w:val="000000"/>
        </w:rPr>
        <w:softHyphen/>
        <w:t>теты, сформулированные в Примерной программе воспитания.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ЦЕЛИ ИЗУЧЕНИЯ УЧЕБНОГО ПРЕДМЕТА "РУССКИЙ ЯЗЫК"</w:t>
      </w:r>
    </w:p>
    <w:p w:rsid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</w:t>
      </w:r>
      <w:r w:rsidRPr="00647EE4">
        <w:rPr>
          <w:color w:val="000000"/>
        </w:rPr>
        <w:softHyphen/>
        <w:t>ствий на материале русского языка станут фундаментом обучения в основном звене школы, а также будут востребованы в жизни.</w:t>
      </w:r>
    </w:p>
    <w:p w:rsidR="006309A2" w:rsidRPr="00647EE4" w:rsidRDefault="006309A2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Изучение русского языка в начальной школе направлено на достижение следующих целей:</w:t>
      </w:r>
    </w:p>
    <w:p w:rsidR="00647EE4" w:rsidRPr="00647EE4" w:rsidRDefault="00647EE4" w:rsidP="00647EE4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нравственных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ка как государственного языка Российской Федерации; пони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мание роли русского языка как языка межнационального об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щения; осознание правильной устной и письменной речи как показателя общей культуры человека;</w:t>
      </w:r>
    </w:p>
    <w:p w:rsidR="00647EE4" w:rsidRPr="00647EE4" w:rsidRDefault="00647EE4" w:rsidP="00647EE4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видами речевой деятельности на ос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нове первоначальных представлений о нормах современного русского литературного языка: аудированием, говорением, чте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нием, письмом;</w:t>
      </w:r>
    </w:p>
    <w:p w:rsidR="00647EE4" w:rsidRPr="00647EE4" w:rsidRDefault="00647EE4" w:rsidP="00647EE4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мике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морфологии и синтаксисе; об основных единицах языка, их признаках и особенностях употребления в речи; использова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ние в речевой деятельности норм современного русского литера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турного языка (орфоэпических, лексических, грамматических, орфографических, пунктуационных) и речевого этикета;</w:t>
      </w:r>
    </w:p>
    <w:p w:rsidR="00647EE4" w:rsidRPr="00647EE4" w:rsidRDefault="00647EE4" w:rsidP="00647EE4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47EE4" w:rsidRPr="00647EE4" w:rsidRDefault="00647EE4" w:rsidP="00647EE4">
      <w:pPr>
        <w:pStyle w:val="aff8"/>
        <w:spacing w:before="0" w:beforeAutospacing="0" w:after="0" w:afterAutospacing="0"/>
        <w:jc w:val="both"/>
        <w:rPr>
          <w:color w:val="000000"/>
        </w:rPr>
      </w:pP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ОБЩАЯ ХАРАКТЕРИСТИКА УЧЕБНОГО ПРЕДМЕТА "РУССКИЙ ЯЗЫК"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Русский язык является основой всего процесса обучения в на</w:t>
      </w:r>
      <w:r w:rsidRPr="00647EE4">
        <w:rPr>
          <w:color w:val="000000"/>
        </w:rPr>
        <w:softHyphen/>
        <w:t>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</w:t>
      </w:r>
      <w:r w:rsidRPr="00647EE4">
        <w:rPr>
          <w:color w:val="000000"/>
        </w:rPr>
        <w:softHyphen/>
        <w:t>лом в развитии функциональной грамотности младших школь</w:t>
      </w:r>
      <w:r w:rsidRPr="00647EE4">
        <w:rPr>
          <w:color w:val="000000"/>
        </w:rPr>
        <w:softHyphen/>
        <w:t>ников, особенно таких её компонентов, как языковая, комму</w:t>
      </w:r>
      <w:r w:rsidRPr="00647EE4">
        <w:rPr>
          <w:color w:val="000000"/>
        </w:rPr>
        <w:softHyphen/>
        <w:t>никативная, читательская, общекультурная и социальная гра</w:t>
      </w:r>
      <w:r w:rsidRPr="00647EE4">
        <w:rPr>
          <w:color w:val="000000"/>
        </w:rPr>
        <w:softHyphen/>
        <w:t>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</w:t>
      </w:r>
      <w:r w:rsidRPr="00647EE4">
        <w:rPr>
          <w:color w:val="000000"/>
        </w:rPr>
        <w:softHyphen/>
        <w:t>ных сферах и ситуациях общения способствуют успешной соци</w:t>
      </w:r>
      <w:r w:rsidRPr="00647EE4">
        <w:rPr>
          <w:color w:val="000000"/>
        </w:rPr>
        <w:softHyphen/>
        <w:t>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</w:t>
      </w:r>
      <w:r w:rsidRPr="00647EE4">
        <w:rPr>
          <w:color w:val="000000"/>
        </w:rPr>
        <w:softHyphen/>
        <w:t xml:space="preserve">мировании </w:t>
      </w:r>
      <w:r w:rsidRPr="00647EE4">
        <w:rPr>
          <w:color w:val="000000"/>
        </w:rPr>
        <w:lastRenderedPageBreak/>
        <w:t>самосознания и мировоззрения личности, является важнейшим средством хранения и передачи информации, куль</w:t>
      </w:r>
      <w:r w:rsidRPr="00647EE4">
        <w:rPr>
          <w:color w:val="000000"/>
        </w:rPr>
        <w:softHyphen/>
        <w:t>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</w:t>
      </w:r>
      <w:r w:rsidRPr="00647EE4">
        <w:rPr>
          <w:color w:val="000000"/>
        </w:rPr>
        <w:softHyphen/>
        <w:t xml:space="preserve">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</w:t>
      </w:r>
      <w:proofErr w:type="spellStart"/>
      <w:r w:rsidRPr="00647EE4">
        <w:rPr>
          <w:color w:val="000000"/>
        </w:rPr>
        <w:t>духовно</w:t>
      </w:r>
      <w:r w:rsidRPr="00647EE4">
        <w:rPr>
          <w:color w:val="000000"/>
        </w:rPr>
        <w:softHyphen/>
        <w:t>нрав</w:t>
      </w:r>
      <w:r w:rsidRPr="00647EE4">
        <w:rPr>
          <w:color w:val="000000"/>
        </w:rPr>
        <w:softHyphen/>
        <w:t>ственных</w:t>
      </w:r>
      <w:proofErr w:type="spellEnd"/>
      <w:r w:rsidRPr="00647EE4">
        <w:rPr>
          <w:color w:val="000000"/>
        </w:rPr>
        <w:t xml:space="preserve"> ценностей, принятых в обществе правил и норм пове</w:t>
      </w:r>
      <w:r w:rsidRPr="00647EE4">
        <w:rPr>
          <w:color w:val="000000"/>
        </w:rPr>
        <w:softHyphen/>
        <w:t>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</w:t>
      </w:r>
      <w:r w:rsidRPr="00647EE4">
        <w:rPr>
          <w:color w:val="000000"/>
        </w:rPr>
        <w:softHyphen/>
        <w:t>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</w:t>
      </w:r>
      <w:r w:rsidRPr="00647EE4">
        <w:rPr>
          <w:color w:val="000000"/>
        </w:rPr>
        <w:softHyphen/>
        <w:t>ных результатов — длительный процесс, разворачивающийся на протяжении изучения содержания предмета.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Центральной идеей конструирования содержания и планиру</w:t>
      </w:r>
      <w:r w:rsidRPr="00647EE4">
        <w:rPr>
          <w:color w:val="000000"/>
        </w:rPr>
        <w:softHyphen/>
        <w:t>емых результатов обучения является признание равной значимости работы по изучению системы языка и работы по совер</w:t>
      </w:r>
      <w:r w:rsidRPr="00647EE4">
        <w:rPr>
          <w:color w:val="000000"/>
        </w:rPr>
        <w:softHyphen/>
        <w:t>шенствованию речи младших школьников. Языковой материал призван сформировать первоначальные представления о струк</w:t>
      </w:r>
      <w:r w:rsidRPr="00647EE4">
        <w:rPr>
          <w:color w:val="000000"/>
        </w:rPr>
        <w:softHyphen/>
        <w:t>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</w:t>
      </w:r>
      <w:r w:rsidRPr="00647EE4">
        <w:rPr>
          <w:color w:val="000000"/>
        </w:rPr>
        <w:softHyphen/>
        <w:t>ников направлено на решение практической задачи развития всех видов речевой деятельности, отработку навыков использо</w:t>
      </w:r>
      <w:r w:rsidRPr="00647EE4">
        <w:rPr>
          <w:color w:val="000000"/>
        </w:rPr>
        <w:softHyphen/>
        <w:t>вания усвоенных норм русского литературного языка, речевых норм и правил речевого этикета в процессе устного и письмен</w:t>
      </w:r>
      <w:r w:rsidRPr="00647EE4">
        <w:rPr>
          <w:color w:val="000000"/>
        </w:rPr>
        <w:softHyphen/>
        <w:t>ного общения. Ряд задач по совершенствованию речевой дея</w:t>
      </w:r>
      <w:r w:rsidRPr="00647EE4">
        <w:rPr>
          <w:color w:val="000000"/>
        </w:rPr>
        <w:softHyphen/>
        <w:t>тельности решаются совместно с учебным предметом «Литературное чтение».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</w:p>
    <w:p w:rsidR="00647EE4" w:rsidRPr="00647EE4" w:rsidRDefault="00647EE4" w:rsidP="00647EE4">
      <w:pPr>
        <w:autoSpaceDE w:val="0"/>
        <w:autoSpaceDN w:val="0"/>
        <w:spacing w:before="70" w:after="0" w:line="286" w:lineRule="auto"/>
        <w:ind w:firstLine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47E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Общее число часов, отведённых на изучение «Русского язы</w:t>
      </w:r>
      <w:r w:rsidRPr="00647EE4">
        <w:rPr>
          <w:color w:val="000000"/>
        </w:rPr>
        <w:softHyphen/>
        <w:t>ка», в 1 классе — 165 ч. </w:t>
      </w:r>
    </w:p>
    <w:p w:rsidR="00647EE4" w:rsidRPr="00647EE4" w:rsidRDefault="00647EE4" w:rsidP="00647EE4">
      <w:pPr>
        <w:rPr>
          <w:rFonts w:ascii="Times New Roman" w:hAnsi="Times New Roman" w:cs="Times New Roman"/>
          <w:sz w:val="24"/>
          <w:szCs w:val="24"/>
          <w:lang w:val="ru-RU"/>
        </w:rPr>
        <w:sectPr w:rsidR="00647EE4" w:rsidRPr="00647EE4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b/>
          <w:bCs/>
          <w:color w:val="000000"/>
        </w:rPr>
      </w:pPr>
    </w:p>
    <w:p w:rsidR="00647EE4" w:rsidRPr="00647EE4" w:rsidRDefault="00647EE4" w:rsidP="00647EE4">
      <w:pPr>
        <w:pStyle w:val="1"/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647EE4" w:rsidRPr="00647EE4" w:rsidRDefault="00647EE4" w:rsidP="00647EE4">
      <w:pPr>
        <w:pStyle w:val="21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ЛИЧНОСТНЫЕ РЕЗУЛЬТАТЫ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гражданско-патриотического воспитания: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осознание своей этнокультурной и российской граждан</w:t>
      </w:r>
      <w:r w:rsidRPr="00647EE4">
        <w:rPr>
          <w:color w:val="000000"/>
        </w:rPr>
        <w:softHyphen/>
        <w:t>ской идентичности, понимание роли русского языка как государственного языка Российской Федерации и языка межнацио</w:t>
      </w:r>
      <w:r w:rsidRPr="00647EE4">
        <w:rPr>
          <w:color w:val="000000"/>
        </w:rPr>
        <w:softHyphen/>
        <w:t>нального общения народов России;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сопричастность к прошлому, настоящему и будущему сво</w:t>
      </w:r>
      <w:r w:rsidRPr="00647EE4">
        <w:rPr>
          <w:color w:val="000000"/>
        </w:rPr>
        <w:softHyphen/>
        <w:t>ей страны и родного края, в том числе через обсуждение ситуаций при работе с художественными произведениями;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уважение к своему и другим народам, формируемое в том числе на основе примеров из художественных произведений;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первоначальные представления о человеке как члене об</w:t>
      </w:r>
      <w:r w:rsidRPr="00647EE4">
        <w:rPr>
          <w:color w:val="000000"/>
        </w:rPr>
        <w:softHyphen/>
        <w:t xml:space="preserve">щества, о правах и ответственности, уважении и достоинстве человека, о </w:t>
      </w:r>
      <w:proofErr w:type="spellStart"/>
      <w:r w:rsidRPr="00647EE4">
        <w:rPr>
          <w:color w:val="000000"/>
        </w:rPr>
        <w:t>нравственно</w:t>
      </w:r>
      <w:r w:rsidRPr="00647EE4">
        <w:rPr>
          <w:color w:val="000000"/>
        </w:rPr>
        <w:softHyphen/>
        <w:t>этических</w:t>
      </w:r>
      <w:proofErr w:type="spellEnd"/>
      <w:r w:rsidRPr="00647EE4">
        <w:rPr>
          <w:color w:val="000000"/>
        </w:rPr>
        <w:t xml:space="preserve"> нормах поведения и прави</w:t>
      </w:r>
      <w:r w:rsidRPr="00647EE4">
        <w:rPr>
          <w:color w:val="000000"/>
        </w:rPr>
        <w:softHyphen/>
        <w:t>лах межличностных отношений, в том числе отражённых в художественных произведениях;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духовно-нравственного воспитания: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признание индивидуальности каждого человека с опорой на собственный жизненный и читательский опыт;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проявление сопереживания, уважения и доброжелатель</w:t>
      </w:r>
      <w:r w:rsidRPr="00647EE4">
        <w:rPr>
          <w:color w:val="000000"/>
        </w:rPr>
        <w:softHyphen/>
        <w:t xml:space="preserve"> </w:t>
      </w:r>
      <w:proofErr w:type="spellStart"/>
      <w:r w:rsidRPr="00647EE4">
        <w:rPr>
          <w:color w:val="000000"/>
        </w:rPr>
        <w:t>ности</w:t>
      </w:r>
      <w:proofErr w:type="spellEnd"/>
      <w:r w:rsidRPr="00647EE4">
        <w:rPr>
          <w:color w:val="000000"/>
        </w:rPr>
        <w:t>, в том числе с использованием адекватных языковых средств для выражения своего состояния и чувств;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 xml:space="preserve">—    неприятие любых форм поведения, направленных на причинение </w:t>
      </w:r>
      <w:proofErr w:type="gramStart"/>
      <w:r w:rsidRPr="00647EE4">
        <w:rPr>
          <w:color w:val="000000"/>
        </w:rPr>
        <w:t>физического  и</w:t>
      </w:r>
      <w:proofErr w:type="gramEnd"/>
      <w:r w:rsidRPr="00647EE4">
        <w:rPr>
          <w:color w:val="000000"/>
        </w:rPr>
        <w:t>  морального  вреда  другим  людям (в том числе связанного с использованием недопустимых средств языка);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эстетического воспитания: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стремление к самовыражению в разных видах художе</w:t>
      </w:r>
      <w:r w:rsidRPr="00647EE4">
        <w:rPr>
          <w:color w:val="000000"/>
        </w:rPr>
        <w:softHyphen/>
        <w:t>ственной деятельности, в том числе в искусстве слова; осозна</w:t>
      </w:r>
      <w:r w:rsidRPr="00647EE4">
        <w:rPr>
          <w:color w:val="000000"/>
        </w:rPr>
        <w:softHyphen/>
        <w:t>ние важности русского языка как средства общения и самовы</w:t>
      </w:r>
      <w:r w:rsidRPr="00647EE4">
        <w:rPr>
          <w:color w:val="000000"/>
        </w:rPr>
        <w:softHyphen/>
        <w:t>ражения;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 бережное отношение к физическому и психическому здо</w:t>
      </w:r>
      <w:r w:rsidRPr="00647EE4">
        <w:rPr>
          <w:color w:val="000000"/>
        </w:rPr>
        <w:softHyphen/>
        <w:t>ровью, проявляющееся в выборе приемлемых способов речевого самовыражения и соблюдении норм речевого этикета и пра</w:t>
      </w:r>
      <w:r w:rsidRPr="00647EE4">
        <w:rPr>
          <w:color w:val="000000"/>
        </w:rPr>
        <w:softHyphen/>
        <w:t>вил общения;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трудового воспитания: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</w:t>
      </w:r>
      <w:r w:rsidRPr="00647EE4">
        <w:rPr>
          <w:color w:val="000000"/>
        </w:rPr>
        <w:softHyphen/>
        <w:t>вой деятельности, интерес к различным профессиям, возника</w:t>
      </w:r>
      <w:r w:rsidRPr="00647EE4">
        <w:rPr>
          <w:color w:val="000000"/>
        </w:rPr>
        <w:softHyphen/>
        <w:t>ющий при обсуждении примеров из художественных произве</w:t>
      </w:r>
      <w:r w:rsidRPr="00647EE4">
        <w:rPr>
          <w:color w:val="000000"/>
        </w:rPr>
        <w:softHyphen/>
        <w:t>дений;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экологического воспитания: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бережное отношение к природе, формируемое в процессе работы с текстами;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неприятие действий, приносящих ей вред;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ценности научного познания: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lastRenderedPageBreak/>
        <w:t>—   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</w:t>
      </w:r>
      <w:r w:rsidRPr="00647EE4">
        <w:rPr>
          <w:color w:val="000000"/>
        </w:rPr>
        <w:softHyphen/>
        <w:t>ность и самостоятельность в его познании.</w:t>
      </w:r>
    </w:p>
    <w:p w:rsidR="00647EE4" w:rsidRPr="00647EE4" w:rsidRDefault="00647EE4" w:rsidP="00647EE4">
      <w:pPr>
        <w:pStyle w:val="21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МЕТАПРЕДМЕТНЫЕ РЕЗУЛЬТАТЫ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В результате изучения предмета «Русский язык» в начальной школе у обучающегося будут сформированы следующие </w:t>
      </w:r>
      <w:r w:rsidRPr="00647EE4">
        <w:rPr>
          <w:b/>
          <w:bCs/>
          <w:color w:val="000000"/>
        </w:rPr>
        <w:t>познавательные </w:t>
      </w:r>
      <w:r w:rsidRPr="00647EE4">
        <w:rPr>
          <w:color w:val="000000"/>
        </w:rPr>
        <w:t>универсальные учебные действия.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i/>
          <w:iCs/>
          <w:color w:val="000000"/>
        </w:rPr>
        <w:t>Базовые логические действия</w:t>
      </w:r>
      <w:r w:rsidRPr="00647EE4">
        <w:rPr>
          <w:color w:val="000000"/>
        </w:rPr>
        <w:t>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47EE4">
        <w:rPr>
          <w:color w:val="000000"/>
        </w:rPr>
        <w:t>частеречная</w:t>
      </w:r>
      <w:proofErr w:type="spellEnd"/>
      <w:r w:rsidRPr="00647EE4">
        <w:rPr>
          <w:color w:val="000000"/>
        </w:rPr>
        <w:t xml:space="preserve"> принадлежность, грамматиче</w:t>
      </w:r>
      <w:r w:rsidRPr="00647EE4">
        <w:rPr>
          <w:color w:val="000000"/>
        </w:rPr>
        <w:softHyphen/>
        <w:t>ский признак, лексическое значение и др.); устанавливать аналогии языковых единиц;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объединять объекты (языковые единицы) по определённо</w:t>
      </w:r>
      <w:r w:rsidRPr="00647EE4">
        <w:rPr>
          <w:color w:val="000000"/>
        </w:rPr>
        <w:softHyphen/>
        <w:t>му признаку;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находить в языковом материале закономерности и проти</w:t>
      </w:r>
      <w:r w:rsidRPr="00647EE4">
        <w:rPr>
          <w:color w:val="000000"/>
        </w:rPr>
        <w:softHyphen/>
        <w:t>воречия на основе предложенного учителем алгоритма наблюдения; анализировать алгоритм действий при работе с языко</w:t>
      </w:r>
      <w:r w:rsidRPr="00647EE4">
        <w:rPr>
          <w:color w:val="000000"/>
        </w:rPr>
        <w:softHyphen/>
        <w:t>выми единицами, самостоятельно выделять учебные операции при анализе языковых единиц;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выявлять недостаток информации для решения учебной и практической задачи на основе предложенного алгоритма, фор</w:t>
      </w:r>
      <w:r w:rsidRPr="00647EE4">
        <w:rPr>
          <w:color w:val="000000"/>
        </w:rPr>
        <w:softHyphen/>
        <w:t>мулировать запрос на дополнительную информацию;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 xml:space="preserve">—    устанавливать </w:t>
      </w:r>
      <w:proofErr w:type="spellStart"/>
      <w:r w:rsidRPr="00647EE4">
        <w:rPr>
          <w:color w:val="000000"/>
        </w:rPr>
        <w:t>причинно</w:t>
      </w:r>
      <w:r w:rsidRPr="00647EE4">
        <w:rPr>
          <w:color w:val="000000"/>
        </w:rPr>
        <w:softHyphen/>
        <w:t>следственные</w:t>
      </w:r>
      <w:proofErr w:type="spellEnd"/>
      <w:r w:rsidRPr="00647EE4">
        <w:rPr>
          <w:color w:val="000000"/>
        </w:rPr>
        <w:t xml:space="preserve"> связи в ситуациях наблюдения за языковым материалом, делать выводы.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i/>
          <w:iCs/>
          <w:color w:val="000000"/>
        </w:rPr>
        <w:t>Базовые исследовательские действия</w:t>
      </w:r>
      <w:r w:rsidRPr="00647EE4">
        <w:rPr>
          <w:color w:val="000000"/>
        </w:rPr>
        <w:t>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 помощью учителя формулировать цель, планировать из</w:t>
      </w:r>
      <w:r w:rsidRPr="00647EE4">
        <w:rPr>
          <w:color w:val="000000"/>
        </w:rPr>
        <w:softHyphen/>
        <w:t>менения языкового объекта, речевой ситуации;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сравнивать несколько вариантов выполнения задания, выбирать наиболее подходящий (на основе предложенных критериев);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проводить по предложенному плану несложное лингви</w:t>
      </w:r>
      <w:r w:rsidRPr="00647EE4">
        <w:rPr>
          <w:color w:val="000000"/>
        </w:rPr>
        <w:softHyphen/>
        <w:t>стическое мини-</w:t>
      </w:r>
      <w:r w:rsidRPr="00647EE4">
        <w:rPr>
          <w:color w:val="000000"/>
        </w:rPr>
        <w:softHyphen/>
        <w:t>исследование, выполнять по предложенному плану проектное задание;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формулировать выводы и подкреплять их доказательства</w:t>
      </w:r>
      <w:r w:rsidRPr="00647EE4">
        <w:rPr>
          <w:color w:val="000000"/>
        </w:rPr>
        <w:softHyphen/>
        <w:t>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прогнозировать возможное развитие процессов, событий и их последствия в аналогичных или сходных ситуациях.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i/>
          <w:iCs/>
          <w:color w:val="000000"/>
        </w:rPr>
        <w:t>Работа с информацией</w:t>
      </w:r>
      <w:r w:rsidRPr="00647EE4">
        <w:rPr>
          <w:color w:val="000000"/>
        </w:rPr>
        <w:t>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выбирать источник получения информации: нужный словарь для получения запрашиваемой информации, для уточнения;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согласно заданному алгоритму находить представленную в явном виде информацию в предложенном источнике: в слова</w:t>
      </w:r>
      <w:r w:rsidRPr="00647EE4">
        <w:rPr>
          <w:color w:val="000000"/>
        </w:rPr>
        <w:softHyphen/>
        <w:t>рях, справочниках;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соблюдать с помощью взрослых (педагогических работни</w:t>
      </w:r>
      <w:r w:rsidRPr="00647EE4">
        <w:rPr>
          <w:color w:val="000000"/>
        </w:rPr>
        <w:softHyphen/>
        <w:t>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анализировать и создавать текстовую, видео</w:t>
      </w:r>
      <w:r w:rsidRPr="00647EE4">
        <w:rPr>
          <w:color w:val="000000"/>
        </w:rPr>
        <w:softHyphen/>
        <w:t>, графиче</w:t>
      </w:r>
      <w:r w:rsidRPr="00647EE4">
        <w:rPr>
          <w:color w:val="000000"/>
        </w:rPr>
        <w:softHyphen/>
        <w:t>скую, звуковую информацию в соответствии с учебной зада</w:t>
      </w:r>
      <w:r w:rsidRPr="00647EE4">
        <w:rPr>
          <w:color w:val="000000"/>
        </w:rPr>
        <w:softHyphen/>
        <w:t>чей;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понимать лингвистическую информацию, зафиксирован</w:t>
      </w:r>
      <w:r w:rsidRPr="00647EE4">
        <w:rPr>
          <w:color w:val="000000"/>
        </w:rPr>
        <w:softHyphen/>
        <w:t>ную в виде таблиц, схем; самостоятельно создавать схемы, таблицы для представления лингвистической информации.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К концу обучения в начальной школе у обучающегося форми</w:t>
      </w:r>
      <w:r w:rsidRPr="00647EE4">
        <w:rPr>
          <w:color w:val="000000"/>
        </w:rPr>
        <w:softHyphen/>
        <w:t>руются </w:t>
      </w:r>
      <w:r w:rsidRPr="00647EE4">
        <w:rPr>
          <w:b/>
          <w:bCs/>
          <w:color w:val="000000"/>
        </w:rPr>
        <w:t>коммуникативные </w:t>
      </w:r>
      <w:r w:rsidRPr="00647EE4">
        <w:rPr>
          <w:color w:val="000000"/>
        </w:rPr>
        <w:t>универсальные учебные действия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i/>
          <w:iCs/>
          <w:color w:val="000000"/>
        </w:rPr>
        <w:t>Общение</w:t>
      </w:r>
      <w:r w:rsidRPr="00647EE4">
        <w:rPr>
          <w:color w:val="000000"/>
        </w:rPr>
        <w:t>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lastRenderedPageBreak/>
        <w:t>—    воспринимать и формулировать суждения, выражать эмо</w:t>
      </w:r>
      <w:r w:rsidRPr="00647EE4">
        <w:rPr>
          <w:color w:val="000000"/>
        </w:rPr>
        <w:softHyphen/>
        <w:t>ции в соответствии с целями и условиями общения в знакомой среде;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проявлять уважительное отношение к собеседнику, со</w:t>
      </w:r>
      <w:r w:rsidRPr="00647EE4">
        <w:rPr>
          <w:color w:val="000000"/>
        </w:rPr>
        <w:softHyphen/>
        <w:t>блюдать правила ведения диалоги и дискуссии;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признавать возможность существования разных точек зрения;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 xml:space="preserve">—    корректно и аргументированно высказывать </w:t>
      </w:r>
      <w:proofErr w:type="gramStart"/>
      <w:r w:rsidRPr="00647EE4">
        <w:rPr>
          <w:color w:val="000000"/>
        </w:rPr>
        <w:t>своё  мне</w:t>
      </w:r>
      <w:r w:rsidRPr="00647EE4">
        <w:rPr>
          <w:color w:val="000000"/>
        </w:rPr>
        <w:softHyphen/>
        <w:t>ние</w:t>
      </w:r>
      <w:proofErr w:type="gramEnd"/>
      <w:r w:rsidRPr="00647EE4">
        <w:rPr>
          <w:color w:val="000000"/>
        </w:rPr>
        <w:t>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строить речевое высказывание в соответствии с постав</w:t>
      </w:r>
      <w:r w:rsidRPr="00647EE4">
        <w:rPr>
          <w:color w:val="000000"/>
        </w:rPr>
        <w:softHyphen/>
        <w:t>ленной задачей;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создавать устные и письменные тексты (описание, рас</w:t>
      </w:r>
      <w:r w:rsidRPr="00647EE4">
        <w:rPr>
          <w:color w:val="000000"/>
        </w:rPr>
        <w:softHyphen/>
        <w:t>суждение, повествование) в соответствии с речевой ситуацией;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готовить небольшие публичные выступления о результа</w:t>
      </w:r>
      <w:r w:rsidRPr="00647EE4">
        <w:rPr>
          <w:color w:val="000000"/>
        </w:rPr>
        <w:softHyphen/>
        <w:t>тах парной и групповой работы, о результатах наблюдения, выполненного мини-</w:t>
      </w:r>
      <w:r w:rsidRPr="00647EE4">
        <w:rPr>
          <w:color w:val="000000"/>
        </w:rPr>
        <w:softHyphen/>
        <w:t>исследования, проектного задания;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подбирать иллюстративный материал (рисунки, фото, плакаты) к тексту выступления.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К концу обучения в начальной школе у обучающегося форми</w:t>
      </w:r>
      <w:r w:rsidRPr="00647EE4">
        <w:rPr>
          <w:color w:val="000000"/>
        </w:rPr>
        <w:softHyphen/>
        <w:t>руются </w:t>
      </w:r>
      <w:r w:rsidRPr="00647EE4">
        <w:rPr>
          <w:b/>
          <w:bCs/>
          <w:color w:val="000000"/>
        </w:rPr>
        <w:t>регулятивные </w:t>
      </w:r>
      <w:r w:rsidRPr="00647EE4">
        <w:rPr>
          <w:color w:val="000000"/>
        </w:rPr>
        <w:t>универсальные учебные действия.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i/>
          <w:iCs/>
          <w:color w:val="000000"/>
        </w:rPr>
        <w:t>Самоорганизация</w:t>
      </w:r>
      <w:r w:rsidRPr="00647EE4">
        <w:rPr>
          <w:color w:val="000000"/>
        </w:rPr>
        <w:t>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планировать действия по решению учебной задачи для по</w:t>
      </w:r>
      <w:r w:rsidRPr="00647EE4">
        <w:rPr>
          <w:color w:val="000000"/>
        </w:rPr>
        <w:softHyphen/>
        <w:t>лучения результата;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выстраивать последовательность выбранных действий.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i/>
          <w:iCs/>
          <w:color w:val="000000"/>
        </w:rPr>
        <w:t>Самоконтроль</w:t>
      </w:r>
      <w:r w:rsidRPr="00647EE4">
        <w:rPr>
          <w:color w:val="000000"/>
        </w:rPr>
        <w:t>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устанавливать причины успеха/неудач учебной деятель</w:t>
      </w:r>
      <w:r w:rsidRPr="00647EE4">
        <w:rPr>
          <w:color w:val="000000"/>
        </w:rPr>
        <w:softHyphen/>
        <w:t>ности;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корректировать свои учебные действия для преодоления речевых и орфографических ошибок;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соотносить результат деятельности с поставленной учеб</w:t>
      </w:r>
      <w:r w:rsidRPr="00647EE4">
        <w:rPr>
          <w:color w:val="000000"/>
        </w:rPr>
        <w:softHyphen/>
        <w:t>ной задачей по выделению, характеристике, использованию языковых единиц;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находить ошибку, допущенную при работе с языковым материалом, находить орфографическую и пунктуационную ошибку;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сравнивать результаты своей деятельности и деятельно</w:t>
      </w:r>
      <w:r w:rsidRPr="00647EE4">
        <w:rPr>
          <w:color w:val="000000"/>
        </w:rPr>
        <w:softHyphen/>
        <w:t>сти одноклассников, объективно оценивать их по предложен</w:t>
      </w:r>
      <w:r w:rsidRPr="00647EE4">
        <w:rPr>
          <w:color w:val="000000"/>
        </w:rPr>
        <w:softHyphen/>
        <w:t>ным критериям.</w:t>
      </w:r>
    </w:p>
    <w:p w:rsidR="00647EE4" w:rsidRPr="00647EE4" w:rsidRDefault="00647EE4" w:rsidP="00647EE4">
      <w:pPr>
        <w:pStyle w:val="4"/>
        <w:spacing w:before="240" w:after="60" w:line="24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формулировать краткосрочные и долгосрочные цели (ин</w:t>
      </w:r>
      <w:r w:rsidRPr="00647EE4">
        <w:rPr>
          <w:color w:val="000000"/>
        </w:rPr>
        <w:softHyphen/>
        <w:t>дивидуальные с учётом участия в коллективных задачах) в стандартной (типовой) ситуации на основе предложенного учи</w:t>
      </w:r>
      <w:r w:rsidRPr="00647EE4">
        <w:rPr>
          <w:color w:val="000000"/>
        </w:rPr>
        <w:softHyphen/>
        <w:t>телем формата планирования, распределения промежуточных шагов и сроков;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проявлять готовность руководить, выполнять поручения, подчиняться, самостоятельно разрешать конфликты;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ответственно выполнять свою часть работы;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оценивать свой вклад в общий результат;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выполнять совместные проектные задания с опорой на предложенные образцы.</w:t>
      </w:r>
    </w:p>
    <w:p w:rsidR="00647EE4" w:rsidRPr="00647EE4" w:rsidRDefault="00647EE4" w:rsidP="00647EE4">
      <w:pPr>
        <w:pStyle w:val="21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ПРЕДМЕТНЫЕ РЕЗУЛЬТАТЫ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К концу обучения в </w:t>
      </w:r>
      <w:r w:rsidRPr="00647EE4">
        <w:rPr>
          <w:b/>
          <w:bCs/>
          <w:color w:val="000000"/>
        </w:rPr>
        <w:t>первом классе </w:t>
      </w:r>
      <w:r w:rsidRPr="00647EE4">
        <w:rPr>
          <w:color w:val="000000"/>
        </w:rPr>
        <w:t>обучающийся научится: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различать слово и предложение; вычленять слова из пред</w:t>
      </w:r>
      <w:r w:rsidRPr="00647EE4">
        <w:rPr>
          <w:color w:val="000000"/>
        </w:rPr>
        <w:softHyphen/>
        <w:t>ложений;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вычленять звуки из слова;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различать гласные и согласные звуки (в том числе разли</w:t>
      </w:r>
      <w:r w:rsidRPr="00647EE4">
        <w:rPr>
          <w:color w:val="000000"/>
        </w:rPr>
        <w:softHyphen/>
        <w:t>чать в слове согласный звук [й’] и гласный звук [и]);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различать ударные и безударные гласные звуки;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различать согласные звуки: мягкие и твёрдые, звонкие и глухие (вне слова и в слове);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  различать понятия «звук» и «буква»;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  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   обозначать на письме мягкость согласных звуков буквами </w:t>
      </w:r>
      <w:r w:rsidRPr="00647EE4">
        <w:rPr>
          <w:b/>
          <w:bCs/>
          <w:i/>
          <w:iCs/>
          <w:color w:val="000000"/>
        </w:rPr>
        <w:t>е</w:t>
      </w:r>
      <w:r w:rsidRPr="00647EE4">
        <w:rPr>
          <w:color w:val="000000"/>
        </w:rPr>
        <w:t>, </w:t>
      </w:r>
      <w:r w:rsidRPr="00647EE4">
        <w:rPr>
          <w:b/>
          <w:bCs/>
          <w:i/>
          <w:iCs/>
          <w:color w:val="000000"/>
        </w:rPr>
        <w:t>ё</w:t>
      </w:r>
      <w:r w:rsidRPr="00647EE4">
        <w:rPr>
          <w:color w:val="000000"/>
        </w:rPr>
        <w:t>, </w:t>
      </w:r>
      <w:r w:rsidRPr="00647EE4">
        <w:rPr>
          <w:b/>
          <w:bCs/>
          <w:i/>
          <w:iCs/>
          <w:color w:val="000000"/>
        </w:rPr>
        <w:t>ю</w:t>
      </w:r>
      <w:r w:rsidRPr="00647EE4">
        <w:rPr>
          <w:color w:val="000000"/>
        </w:rPr>
        <w:t>, </w:t>
      </w:r>
      <w:r w:rsidRPr="00647EE4">
        <w:rPr>
          <w:b/>
          <w:bCs/>
          <w:i/>
          <w:iCs/>
          <w:color w:val="000000"/>
        </w:rPr>
        <w:t>я </w:t>
      </w:r>
      <w:r w:rsidRPr="00647EE4">
        <w:rPr>
          <w:color w:val="000000"/>
        </w:rPr>
        <w:t>и буквой </w:t>
      </w:r>
      <w:r w:rsidRPr="00647EE4">
        <w:rPr>
          <w:b/>
          <w:bCs/>
          <w:i/>
          <w:iCs/>
          <w:color w:val="000000"/>
        </w:rPr>
        <w:t>ь </w:t>
      </w:r>
      <w:r w:rsidRPr="00647EE4">
        <w:rPr>
          <w:color w:val="000000"/>
        </w:rPr>
        <w:t>в конце слова;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правильно называть буквы русского алфавита; использо</w:t>
      </w:r>
      <w:r w:rsidRPr="00647EE4">
        <w:rPr>
          <w:color w:val="000000"/>
        </w:rPr>
        <w:softHyphen/>
        <w:t>вать знание последовательности букв русского алфавита для упорядочения небольшого списка слов;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lastRenderedPageBreak/>
        <w:t>—    писать аккуратным разборчивым почерком без искаже</w:t>
      </w:r>
      <w:r w:rsidRPr="00647EE4">
        <w:rPr>
          <w:color w:val="000000"/>
        </w:rPr>
        <w:softHyphen/>
        <w:t>ний прописные и строчные буквы, соединения букв, слова;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применять изученные правила правописания: раздельное написание слов в предложении; знаки препинания в конце пред</w:t>
      </w:r>
      <w:r w:rsidRPr="00647EE4">
        <w:rPr>
          <w:color w:val="000000"/>
        </w:rPr>
        <w:softHyphen/>
        <w:t>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</w:t>
      </w:r>
      <w:r w:rsidRPr="00647EE4">
        <w:rPr>
          <w:color w:val="000000"/>
        </w:rPr>
        <w:softHyphen/>
        <w:t>гам (простые случаи: слова из слогов типа «согласный + глас</w:t>
      </w:r>
      <w:r w:rsidRPr="00647EE4">
        <w:rPr>
          <w:color w:val="000000"/>
        </w:rPr>
        <w:softHyphen/>
        <w:t>ный»); гласные после шипящих в сочетаниях </w:t>
      </w:r>
      <w:proofErr w:type="spellStart"/>
      <w:r w:rsidRPr="00647EE4">
        <w:rPr>
          <w:b/>
          <w:bCs/>
          <w:i/>
          <w:iCs/>
          <w:color w:val="000000"/>
        </w:rPr>
        <w:t>жи</w:t>
      </w:r>
      <w:proofErr w:type="spellEnd"/>
      <w:r w:rsidRPr="00647EE4">
        <w:rPr>
          <w:color w:val="000000"/>
        </w:rPr>
        <w:t>, </w:t>
      </w:r>
      <w:r w:rsidRPr="00647EE4">
        <w:rPr>
          <w:b/>
          <w:bCs/>
          <w:i/>
          <w:iCs/>
          <w:color w:val="000000"/>
        </w:rPr>
        <w:t>ши </w:t>
      </w:r>
      <w:r w:rsidRPr="00647EE4">
        <w:rPr>
          <w:color w:val="000000"/>
        </w:rPr>
        <w:t>(в положе</w:t>
      </w:r>
      <w:r w:rsidRPr="00647EE4">
        <w:rPr>
          <w:color w:val="000000"/>
        </w:rPr>
        <w:softHyphen/>
        <w:t>нии под ударением), </w:t>
      </w:r>
      <w:proofErr w:type="spellStart"/>
      <w:r w:rsidRPr="00647EE4">
        <w:rPr>
          <w:b/>
          <w:bCs/>
          <w:i/>
          <w:iCs/>
          <w:color w:val="000000"/>
        </w:rPr>
        <w:t>ча</w:t>
      </w:r>
      <w:proofErr w:type="spellEnd"/>
      <w:r w:rsidRPr="00647EE4">
        <w:rPr>
          <w:color w:val="000000"/>
        </w:rPr>
        <w:t>, </w:t>
      </w:r>
      <w:r w:rsidRPr="00647EE4">
        <w:rPr>
          <w:b/>
          <w:bCs/>
          <w:i/>
          <w:iCs/>
          <w:color w:val="000000"/>
        </w:rPr>
        <w:t>ща</w:t>
      </w:r>
      <w:r w:rsidRPr="00647EE4">
        <w:rPr>
          <w:color w:val="000000"/>
        </w:rPr>
        <w:t>, </w:t>
      </w:r>
      <w:r w:rsidRPr="00647EE4">
        <w:rPr>
          <w:b/>
          <w:bCs/>
          <w:i/>
          <w:iCs/>
          <w:color w:val="000000"/>
        </w:rPr>
        <w:t>чу</w:t>
      </w:r>
      <w:r w:rsidRPr="00647EE4">
        <w:rPr>
          <w:color w:val="000000"/>
        </w:rPr>
        <w:t>, </w:t>
      </w:r>
      <w:proofErr w:type="spellStart"/>
      <w:r w:rsidRPr="00647EE4">
        <w:rPr>
          <w:b/>
          <w:bCs/>
          <w:i/>
          <w:iCs/>
          <w:color w:val="000000"/>
        </w:rPr>
        <w:t>щу</w:t>
      </w:r>
      <w:proofErr w:type="spellEnd"/>
      <w:r w:rsidRPr="00647EE4">
        <w:rPr>
          <w:color w:val="000000"/>
        </w:rPr>
        <w:t>; непроверяемые гласные и согласные (перечень слов в орфографическом словаре учебника);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правильно списывать (без пропусков и искажений букв) слова и предложения, тексты объёмом не более 25 слов;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 xml:space="preserve">—    писать под диктовку (без пропусков и искажений букв) слова, предложения </w:t>
      </w:r>
      <w:proofErr w:type="gramStart"/>
      <w:r w:rsidRPr="00647EE4">
        <w:rPr>
          <w:color w:val="000000"/>
        </w:rPr>
        <w:t>из  3</w:t>
      </w:r>
      <w:proofErr w:type="gramEnd"/>
      <w:r w:rsidRPr="00647EE4">
        <w:rPr>
          <w:color w:val="000000"/>
        </w:rPr>
        <w:t>—5  слов,  тексты  объёмом  не  более 20 слов, правописание которых не расходится с произношением;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   находить и исправлять ошибки на изученные правила, описки;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понимать прослушанный текст;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  читать вслух и про себя (с пониманием) короткие тексты с соблюдением интонации и пауз в соответствии со знаками пре</w:t>
      </w:r>
      <w:r w:rsidRPr="00647EE4">
        <w:rPr>
          <w:color w:val="000000"/>
        </w:rPr>
        <w:softHyphen/>
        <w:t>пинания в конце предложения;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находить в тексте слова, значение которых требует уточ</w:t>
      </w:r>
      <w:r w:rsidRPr="00647EE4">
        <w:rPr>
          <w:color w:val="000000"/>
        </w:rPr>
        <w:softHyphen/>
        <w:t>нения;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составлять предложение из набора форм слов;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   устно составлять текст из 3—5 предложений по сюжет</w:t>
      </w:r>
      <w:r w:rsidRPr="00647EE4">
        <w:rPr>
          <w:color w:val="000000"/>
        </w:rPr>
        <w:softHyphen/>
        <w:t>ным картинкам и наблюдениям;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—    использовать изученные понятия в процессе решения учебных задач.</w:t>
      </w: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47EE4" w:rsidRPr="00647EE4" w:rsidRDefault="00647EE4" w:rsidP="00647EE4">
      <w:pPr>
        <w:pStyle w:val="1"/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lastRenderedPageBreak/>
        <w:t>СОДЕРЖАНИЕ УЧЕБНОГО ПРЕДМЕТА</w:t>
      </w:r>
      <w:r w:rsidRPr="00647EE4">
        <w:rPr>
          <w:rFonts w:ascii="Times New Roman" w:hAnsi="Times New Roman" w:cs="Times New Roman"/>
          <w:caps/>
          <w:color w:val="000000"/>
          <w:sz w:val="24"/>
          <w:szCs w:val="24"/>
        </w:rPr>
        <w:t> 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Обучение грамоте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Развитие речи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Составление небольших рассказов повествовательного харак</w:t>
      </w:r>
      <w:r w:rsidRPr="00647EE4">
        <w:rPr>
          <w:color w:val="000000"/>
        </w:rPr>
        <w:softHyphen/>
        <w:t>тера по серии сюжетных картинок, материалам собственных игр, занятий, наблюдений. Понимание текста при его прослушивании и при самостоя</w:t>
      </w:r>
      <w:r w:rsidRPr="00647EE4">
        <w:rPr>
          <w:color w:val="000000"/>
        </w:rPr>
        <w:softHyphen/>
        <w:t>тельном чтении вслух.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Слово и предложение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Фонетика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647EE4">
        <w:rPr>
          <w:color w:val="000000"/>
        </w:rPr>
        <w:t>и  количе</w:t>
      </w:r>
      <w:r w:rsidRPr="00647EE4">
        <w:rPr>
          <w:color w:val="000000"/>
        </w:rPr>
        <w:softHyphen/>
        <w:t>ства</w:t>
      </w:r>
      <w:proofErr w:type="gramEnd"/>
      <w:r w:rsidRPr="00647EE4">
        <w:rPr>
          <w:color w:val="000000"/>
        </w:rPr>
        <w:t xml:space="preserve"> звуков. Сопоставление слов, различающихся одним или несколькими звуками. Звуковой анализ слова, работа со звуко</w:t>
      </w:r>
      <w:r w:rsidRPr="00647EE4">
        <w:rPr>
          <w:color w:val="000000"/>
        </w:rPr>
        <w:softHyphen/>
        <w:t>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</w:t>
      </w:r>
      <w:r w:rsidRPr="00647EE4">
        <w:rPr>
          <w:color w:val="000000"/>
        </w:rPr>
        <w:softHyphen/>
        <w:t>ство слогов в слове. Ударный слог.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Графика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Различение звука и буквы: буква как знак звука. Слоговой принцип русской графики. Буквы гласных как показатель твёр</w:t>
      </w:r>
      <w:r w:rsidRPr="00647EE4">
        <w:rPr>
          <w:color w:val="000000"/>
        </w:rPr>
        <w:softHyphen/>
        <w:t>дости — мягкости согласных звуков. Функции букв е, ё, ю, я. Мягкий знак как показатель мягкости предшествующего со</w:t>
      </w:r>
      <w:r w:rsidRPr="00647EE4">
        <w:rPr>
          <w:color w:val="000000"/>
        </w:rPr>
        <w:softHyphen/>
        <w:t xml:space="preserve"> гласного звука в конце слова. Последовательность букв в русском алфавите.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Чтение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Слоговое чтение (ориентация на букву, обозначающую глас</w:t>
      </w:r>
      <w:r w:rsidRPr="00647EE4">
        <w:rPr>
          <w:color w:val="000000"/>
        </w:rPr>
        <w:softHyphen/>
        <w:t>ный звук).  Плавное слоговое чтение и чтение целыми словами со скоростью, соответствующей индивидуальному темпу. Чте</w:t>
      </w:r>
      <w:r w:rsidRPr="00647EE4">
        <w:rPr>
          <w:color w:val="000000"/>
        </w:rPr>
        <w:softHyphen/>
        <w:t>ние с интонациями и паузами в соответствии со знаками препи</w:t>
      </w:r>
      <w:r w:rsidRPr="00647EE4">
        <w:rPr>
          <w:color w:val="000000"/>
        </w:rPr>
        <w:softHyphen/>
        <w:t>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</w:t>
      </w:r>
      <w:r w:rsidRPr="00647EE4">
        <w:rPr>
          <w:color w:val="000000"/>
        </w:rPr>
        <w:softHyphen/>
        <w:t>ми). Орфографическое чтение (проговаривание) как средство самоконтроля при письме под диктовку и при списывании.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Письмо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Ориентация на пространстве листа в тетради и на простран</w:t>
      </w:r>
      <w:r w:rsidRPr="00647EE4">
        <w:rPr>
          <w:color w:val="000000"/>
        </w:rPr>
        <w:softHyphen/>
        <w:t>стве классной доски. Гигиенические требования, которые необ</w:t>
      </w:r>
      <w:r w:rsidRPr="00647EE4">
        <w:rPr>
          <w:color w:val="000000"/>
        </w:rPr>
        <w:softHyphen/>
        <w:t xml:space="preserve">ходимо соблюдать во время </w:t>
      </w:r>
      <w:proofErr w:type="spellStart"/>
      <w:proofErr w:type="gramStart"/>
      <w:r w:rsidRPr="00647EE4">
        <w:rPr>
          <w:color w:val="000000"/>
        </w:rPr>
        <w:t>письма.Начертание</w:t>
      </w:r>
      <w:proofErr w:type="spellEnd"/>
      <w:proofErr w:type="gramEnd"/>
      <w:r w:rsidRPr="00647EE4">
        <w:rPr>
          <w:color w:val="000000"/>
        </w:rPr>
        <w:t xml:space="preserve"> письменных прописных и строчных букв. Пись</w:t>
      </w:r>
      <w:r w:rsidRPr="00647EE4">
        <w:rPr>
          <w:color w:val="000000"/>
        </w:rPr>
        <w:softHyphen/>
        <w:t>мо букв, буквосочетаний, слогов, слов, предложений с соблюде</w:t>
      </w:r>
      <w:r w:rsidRPr="00647EE4">
        <w:rPr>
          <w:color w:val="000000"/>
        </w:rPr>
        <w:softHyphen/>
        <w:t>нием гигиенических норм. Письмо разборчивым, аккуратным почерком. Письмо под диктовку слов и предложений, написа</w:t>
      </w:r>
      <w:r w:rsidRPr="00647EE4">
        <w:rPr>
          <w:color w:val="000000"/>
        </w:rPr>
        <w:softHyphen/>
        <w:t>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Орфография и пунктуация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Правила правописания и их применение: раздельное написа</w:t>
      </w:r>
      <w:r w:rsidRPr="00647EE4">
        <w:rPr>
          <w:color w:val="000000"/>
        </w:rPr>
        <w:softHyphen/>
        <w:t>ние слов; обозначение гласных после шипящих в сочетаниях </w:t>
      </w:r>
      <w:proofErr w:type="spellStart"/>
      <w:r w:rsidRPr="00647EE4">
        <w:rPr>
          <w:color w:val="000000"/>
        </w:rPr>
        <w:t>жи</w:t>
      </w:r>
      <w:proofErr w:type="spellEnd"/>
      <w:r w:rsidRPr="00647EE4">
        <w:rPr>
          <w:color w:val="000000"/>
        </w:rPr>
        <w:t>, ши (в положении под ударением), </w:t>
      </w:r>
      <w:proofErr w:type="spellStart"/>
      <w:r w:rsidRPr="00647EE4">
        <w:rPr>
          <w:color w:val="000000"/>
        </w:rPr>
        <w:t>ча</w:t>
      </w:r>
      <w:proofErr w:type="spellEnd"/>
      <w:r w:rsidRPr="00647EE4">
        <w:rPr>
          <w:color w:val="000000"/>
        </w:rPr>
        <w:t>, ща, чу, </w:t>
      </w:r>
      <w:proofErr w:type="spellStart"/>
      <w:r w:rsidRPr="00647EE4">
        <w:rPr>
          <w:color w:val="000000"/>
        </w:rPr>
        <w:t>щу</w:t>
      </w:r>
      <w:proofErr w:type="spellEnd"/>
      <w:r w:rsidRPr="00647EE4">
        <w:rPr>
          <w:color w:val="000000"/>
        </w:rPr>
        <w:t>; пропис</w:t>
      </w:r>
      <w:r w:rsidRPr="00647EE4">
        <w:rPr>
          <w:color w:val="000000"/>
        </w:rPr>
        <w:softHyphen/>
        <w:t>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101050"/>
          <w:shd w:val="clear" w:color="auto" w:fill="FFFFFF"/>
        </w:rPr>
        <w:t>СИСТЕМАТИЧЕСКИЙ КУРС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Общие сведения о языке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Язык как основное средство человеческого общения.  Цели и ситуации общения.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Фонетика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Звуки речи. Гласные и согласные звуки, их различение. Уда</w:t>
      </w:r>
      <w:r w:rsidRPr="00647EE4">
        <w:rPr>
          <w:color w:val="000000"/>
        </w:rPr>
        <w:softHyphen/>
        <w:t>рение в слове. Гласные ударные и безударные. Твёрдые и мяг</w:t>
      </w:r>
      <w:r w:rsidRPr="00647EE4">
        <w:rPr>
          <w:color w:val="000000"/>
        </w:rPr>
        <w:softHyphen/>
        <w:t>кие согласные звуки, их различение. Звонкие и глухие соглас</w:t>
      </w:r>
      <w:r w:rsidRPr="00647EE4">
        <w:rPr>
          <w:color w:val="000000"/>
        </w:rPr>
        <w:softHyphen/>
        <w:t>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Графика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lastRenderedPageBreak/>
        <w:t>Звук и буква. Различение звуков и букв. Обозначение на письме твёрдости согласных звуков буквами а, о, у, ы, э; слова с буквой э. Обозначение на письме мягкости согласных звуков буквами е, ё, ю, я, и. Функции букв е, ё, ю, я. 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 стол, конь. Небуквенные графические средства: пробел между словами, знак переноса. Русский алфавит: правильное название букв, их последова</w:t>
      </w:r>
      <w:r w:rsidRPr="00647EE4">
        <w:rPr>
          <w:color w:val="000000"/>
        </w:rPr>
        <w:softHyphen/>
        <w:t>тельность. Использование алфавита для упорядочения списка слов.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Орфоэпия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647EE4">
        <w:rPr>
          <w:color w:val="000000"/>
        </w:rPr>
        <w:softHyphen/>
        <w:t>нике).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Лексика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Синтаксис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Предложение как единица языка (ознакомление). Слово, предложение (наблюдение над сходством и различи</w:t>
      </w:r>
      <w:r w:rsidRPr="00647EE4">
        <w:rPr>
          <w:color w:val="000000"/>
        </w:rPr>
        <w:softHyphen/>
        <w:t>ем). Установление связи слов в предложении при помощи смыс</w:t>
      </w:r>
      <w:r w:rsidRPr="00647EE4">
        <w:rPr>
          <w:color w:val="000000"/>
        </w:rPr>
        <w:softHyphen/>
        <w:t>ловых вопросов. Восстановление деформированных предложений. Составле</w:t>
      </w:r>
      <w:r w:rsidRPr="00647EE4">
        <w:rPr>
          <w:color w:val="000000"/>
        </w:rPr>
        <w:softHyphen/>
        <w:t>ние предложений из набора форм слов.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Орфография и пунктуация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Правила правописания и их применение:</w:t>
      </w:r>
    </w:p>
    <w:p w:rsidR="00647EE4" w:rsidRPr="00647EE4" w:rsidRDefault="00647EE4" w:rsidP="00647EE4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647EE4" w:rsidRPr="00647EE4" w:rsidRDefault="00647EE4" w:rsidP="00647EE4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ных: в именах и фамилиях людей, кличках животных;</w:t>
      </w:r>
    </w:p>
    <w:p w:rsidR="00647EE4" w:rsidRPr="00647EE4" w:rsidRDefault="00647EE4" w:rsidP="00647EE4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647EE4" w:rsidRPr="00647EE4" w:rsidRDefault="00647EE4" w:rsidP="00647EE4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</w:t>
      </w:r>
      <w:r w:rsidRPr="00647EE4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647EE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647EE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(в положении под ударением),</w:t>
      </w:r>
      <w:r w:rsidRPr="00647EE4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647EE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ща,</w:t>
      </w:r>
      <w:r w:rsidRPr="00647EE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чу,</w:t>
      </w:r>
      <w:r w:rsidRPr="00647EE4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47EE4" w:rsidRPr="00647EE4" w:rsidRDefault="00647EE4" w:rsidP="00647EE4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</w:rPr>
        <w:t>сочетания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47EE4" w:rsidRPr="00647EE4" w:rsidRDefault="00647EE4" w:rsidP="00647EE4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47EE4" w:rsidRPr="00647EE4" w:rsidRDefault="00647EE4" w:rsidP="00647EE4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</w:t>
      </w:r>
      <w:r w:rsidRPr="00647EE4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 xml:space="preserve">ный и восклицательный знаки. 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</w:rPr>
        <w:t>Алгоритм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</w:rPr>
        <w:t>списывания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7EE4">
        <w:rPr>
          <w:rFonts w:ascii="Times New Roman" w:hAnsi="Times New Roman" w:cs="Times New Roman"/>
          <w:color w:val="000000"/>
          <w:sz w:val="24"/>
          <w:szCs w:val="24"/>
        </w:rPr>
        <w:t>текста</w:t>
      </w:r>
      <w:proofErr w:type="spellEnd"/>
      <w:r w:rsidRPr="00647EE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b/>
          <w:bCs/>
          <w:color w:val="000000"/>
        </w:rPr>
        <w:t>Развитие речи</w:t>
      </w:r>
    </w:p>
    <w:p w:rsidR="00647EE4" w:rsidRPr="00647EE4" w:rsidRDefault="00647EE4" w:rsidP="00647EE4">
      <w:pPr>
        <w:pStyle w:val="aff8"/>
        <w:spacing w:before="0" w:beforeAutospacing="0" w:after="0" w:afterAutospacing="0"/>
        <w:ind w:firstLine="227"/>
        <w:jc w:val="both"/>
        <w:rPr>
          <w:color w:val="000000"/>
        </w:rPr>
      </w:pPr>
      <w:r w:rsidRPr="00647EE4">
        <w:rPr>
          <w:color w:val="000000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</w:t>
      </w:r>
      <w:r w:rsidRPr="00647EE4">
        <w:rPr>
          <w:color w:val="000000"/>
        </w:rPr>
        <w:softHyphen/>
        <w:t>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</w:t>
      </w:r>
      <w:r w:rsidRPr="00647EE4">
        <w:rPr>
          <w:color w:val="000000"/>
        </w:rPr>
        <w:softHyphen/>
        <w:t>щения (приветствие, прощание, извинение, благодарность, об</w:t>
      </w:r>
      <w:r w:rsidRPr="00647EE4">
        <w:rPr>
          <w:color w:val="000000"/>
        </w:rPr>
        <w:softHyphen/>
        <w:t>ращение с просьбой).</w:t>
      </w:r>
    </w:p>
    <w:p w:rsidR="00647EE4" w:rsidRPr="00D53121" w:rsidRDefault="00647EE4">
      <w:pPr>
        <w:rPr>
          <w:lang w:val="ru-RU"/>
        </w:rPr>
        <w:sectPr w:rsidR="00647EE4" w:rsidRPr="00D53121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64" w:line="220" w:lineRule="exact"/>
        <w:rPr>
          <w:lang w:val="ru-RU"/>
        </w:rPr>
      </w:pPr>
    </w:p>
    <w:p w:rsidR="00AC6DC2" w:rsidRPr="00647EE4" w:rsidRDefault="007435D6">
      <w:pPr>
        <w:autoSpaceDE w:val="0"/>
        <w:autoSpaceDN w:val="0"/>
        <w:spacing w:after="258" w:line="233" w:lineRule="auto"/>
        <w:rPr>
          <w:sz w:val="32"/>
        </w:rPr>
      </w:pPr>
      <w:r w:rsidRPr="00647EE4">
        <w:rPr>
          <w:rFonts w:ascii="Times New Roman" w:eastAsia="Times New Roman" w:hAnsi="Times New Roman"/>
          <w:b/>
          <w:color w:val="000000"/>
          <w:w w:val="101"/>
          <w:sz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781"/>
        <w:gridCol w:w="992"/>
        <w:gridCol w:w="3402"/>
      </w:tblGrid>
      <w:tr w:rsidR="00647EE4" w:rsidRPr="00647EE4" w:rsidTr="00647EE4">
        <w:trPr>
          <w:trHeight w:val="8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№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п/п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Количество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часов</w:t>
            </w:r>
            <w:proofErr w:type="spellEnd"/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Виды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Виды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,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формы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контроля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Электронные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(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цифровые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)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образовательные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ресурсы</w:t>
            </w:r>
            <w:proofErr w:type="spellEnd"/>
          </w:p>
        </w:tc>
      </w:tr>
      <w:tr w:rsidR="00AC6DC2" w:rsidRPr="00647EE4" w:rsidTr="00647EE4">
        <w:trPr>
          <w:trHeight w:hRule="exact" w:val="348"/>
        </w:trPr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ОБУЧЕНИЕ ГРАМОТЕ</w:t>
            </w:r>
          </w:p>
        </w:tc>
      </w:tr>
      <w:tr w:rsidR="00AC6DC2" w:rsidRPr="00647EE4" w:rsidTr="00647EE4">
        <w:trPr>
          <w:trHeight w:hRule="exact" w:val="350"/>
        </w:trPr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80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1.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Развитие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речи</w:t>
            </w:r>
            <w:proofErr w:type="spellEnd"/>
          </w:p>
        </w:tc>
      </w:tr>
      <w:tr w:rsidR="00647EE4" w:rsidRPr="00647EE4" w:rsidTr="00647EE4">
        <w:trPr>
          <w:trHeight w:hRule="exact" w:val="60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7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с серией сюжетных картинок,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выстроенных в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​вильной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последовательности: анализ изображённых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собы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тий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обсуждение сюжета, составление устного рассказа с опорой на картинки; Работа с серией сюжетных картинок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нарушенной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последо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вательностью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анализ изображённых событий, установление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правильной последовательности событий, объяснение ошибки художника, внесение изменений в последователь​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ность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картинок, составление устного рассказа по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восстанов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r w:rsidRPr="00647EE4">
              <w:rPr>
                <w:rFonts w:ascii="DejaVu Serif" w:eastAsia="DejaVu Serif" w:hAnsi="DejaVu Serif"/>
                <w:color w:val="000000"/>
                <w:w w:val="97"/>
                <w:sz w:val="18"/>
                <w:lang w:val="ru-RU"/>
              </w:rPr>
              <w:t>‐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ленной серии картинок;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Совместная работа по составлению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небольших рассказов повествовательного характера (например, рассказ о случаях из школьной жизни и т. д.);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Совместная работа по составлению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небольших рассказов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опи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сательного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характера (например, описание как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результат совместных наблюдений,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описание модели звукового состава слова и т. д.);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Самостоятельная работа: составление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короткого рассказа по опорным словам; Учебный диалог по результатам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совместного составления рассказов,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объяснение уместности или неуместности использования тех или иных речевых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средств, участие в диалоге, высказывание и обоснование своей точки зрения;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https://edudocs.info/prezentaciya-na-temu-sostavlenie-ustnyh-rasskazov--7677.html</w:t>
            </w:r>
          </w:p>
        </w:tc>
      </w:tr>
      <w:tr w:rsidR="00AC6DC2" w:rsidRPr="00647EE4" w:rsidTr="00647EE4">
        <w:trPr>
          <w:trHeight w:hRule="exact" w:val="350"/>
        </w:trPr>
        <w:tc>
          <w:tcPr>
            <w:tcW w:w="411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0175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AC6DC2" w:rsidRPr="00647EE4" w:rsidTr="00647EE4">
        <w:trPr>
          <w:trHeight w:hRule="exact" w:val="328"/>
        </w:trPr>
        <w:tc>
          <w:tcPr>
            <w:tcW w:w="15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2.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Фонетика</w:t>
            </w:r>
            <w:proofErr w:type="spellEnd"/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2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47EE4">
        <w:trPr>
          <w:trHeight w:hRule="exact" w:val="55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Звуки речи. Интонационное выделение звука в слове. Определение частотного звука в стихотворении.</w:t>
            </w:r>
          </w:p>
          <w:p w:rsidR="00647EE4" w:rsidRPr="00647EE4" w:rsidRDefault="00647EE4">
            <w:pPr>
              <w:autoSpaceDE w:val="0"/>
              <w:autoSpaceDN w:val="0"/>
              <w:spacing w:before="20" w:after="0" w:line="245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7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Игровое упражнение «Скажи так, как </w:t>
            </w:r>
            <w:proofErr w:type="gram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я»(</w:t>
            </w:r>
            <w:proofErr w:type="gram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отрабатывается умение воспроизводить заданный учителем образец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интона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r w:rsidRPr="00647EE4">
              <w:rPr>
                <w:rFonts w:ascii="DejaVu Serif" w:eastAsia="DejaVu Serif" w:hAnsi="DejaVu Serif"/>
                <w:color w:val="000000"/>
                <w:w w:val="97"/>
                <w:sz w:val="18"/>
                <w:lang w:val="ru-RU"/>
              </w:rPr>
              <w:t>‐</w:t>
            </w:r>
            <w:r w:rsidRPr="00647EE4">
              <w:rPr>
                <w:sz w:val="18"/>
                <w:lang w:val="ru-RU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ционного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выделения звука в слове);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Игровое упражнение «Есть ли в слове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заданный звук?» (ловить мяч нужно только тогда, когда ведущий называет слово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заданным звуком, отрабатывается умение определять наличие заданного звука 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слове);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Игра​соревнование «Кто запомнит больше слов с заданным звуком при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прослушивании стихотворения»;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подбор слов с заданным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звуком;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с моделью: выбрать нужную модель в зависимости от места заданного звука в слове (начало, середина, конец слова);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Совместная работа: группировка слов по первому звуку(по последнему звуку), по наличию близких в акустико-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артикуляционном отношении звуков ([н] —[м], [р] — [л], [с] — [ш] и др.);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 «Живые звуки»: моделирование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звукового состава слова в игровых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ситуациях;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звуков;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https://nsportal.ru/nachalnaya-shkola/russkii-yazyk/2017/11/13/prezentatsiya-k-uroku-russkogo-yazyka-obuchenie-gramote-v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47EE4">
        <w:trPr>
          <w:trHeight w:hRule="exact" w:val="50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2.2.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7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Дифференцированное задание: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соотнесение слов с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соответ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​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ствующими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им моделями;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Комментированное выполнение задания: группировка звуков по заданному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основанию (например, твёрдые — мягкие согласные звуки);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Учебный диалог «Чем гласные звуки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отличаются по произношению от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согласных звуков?»; как результат участия в диалоге: различение гласных и согласных звуков по отсутствию/наличию преграды; Игровое упражнение «Назови братца»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(парный по твёрдости — мягкости звук); Учебный диалог «Чем твёрдые согласные звуки отличаются от мягких согласных звуков?»;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Совместная работа: характеристика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особенностей гласных, согласных звуков, обоснование своей точки зрения,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выслушивание одноклассников;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Контролировать этапы своей работы,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оценивать процесс и результат выполнения задания;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Комментированное выполнение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упражнения по определению количества слогов в слове, приведение доказательства; Работа в парах: подбор слов с заданным количеством слогов;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https://kopilkaurokov.ru/nachalniyeKlassi</w:t>
            </w:r>
          </w:p>
        </w:tc>
      </w:tr>
      <w:tr w:rsidR="00647EE4" w:rsidRPr="00647EE4" w:rsidTr="00647EE4">
        <w:trPr>
          <w:trHeight w:hRule="exact" w:val="27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2.3.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Дифференцированное задание: подбор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слова с заданным ударным гласным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звуком;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со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слогоударными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схемами: подбор слов, соответствующих схеме;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группах: объединять слова по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количеству слогов в слове и месту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ударения;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группах: нахождение 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исправление ошибок, допущенных при делении слов на слоги, в определении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ударного звука;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https://nsportal.ru/nachalnaya-shkola/russkii-yazyk/2012/05/06/prezentatsiya-glasnye-i-soglasnye-zvuki-i-bukvy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2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47EE4">
        <w:trPr>
          <w:trHeight w:hRule="exact" w:val="3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2.4.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Твёрдость и мягкость согласных звуков как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смыслоразличительная функция.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Различение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твёрдых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и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мягких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согласных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звуков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Игровое упражнение «Скажи так, как </w:t>
            </w:r>
            <w:proofErr w:type="gram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я»(</w:t>
            </w:r>
            <w:proofErr w:type="gram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отрабатывается умение воспроизводить заданный учителем образец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интона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r w:rsidRPr="00647EE4">
              <w:rPr>
                <w:rFonts w:ascii="DejaVu Serif" w:eastAsia="DejaVu Serif" w:hAnsi="DejaVu Serif"/>
                <w:color w:val="000000"/>
                <w:w w:val="97"/>
                <w:sz w:val="18"/>
                <w:lang w:val="ru-RU"/>
              </w:rPr>
              <w:t>‐</w:t>
            </w:r>
            <w:r w:rsidRPr="00647EE4">
              <w:rPr>
                <w:sz w:val="18"/>
                <w:lang w:val="ru-RU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ционного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выделения звука в слове);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Игровое упражнение «Есть ли в слове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заданный звук?» (ловить мяч нужно только тогда, когда ведущий называет слово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заданным звуком, отрабатывается умение определять наличие заданного звука 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слове);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Игра​соревнование «Кто запомнит больше слов с заданным звуком при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прослушивании стихотворения»;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подбор слов с заданным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звуком;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Работа с моделью: выбрать нужную модель в зависимости от места заданного звука в слове (начало, середина, конец слова);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https://uchitelya.com/russkiy-yazyk/125589-prezentaciya-tverdye-i-myagkie-soglasnye-zvuki-ih-smyslorazlichitelnaya-rol.html</w:t>
            </w:r>
          </w:p>
        </w:tc>
      </w:tr>
      <w:tr w:rsidR="00647EE4" w:rsidRPr="00647EE4" w:rsidTr="00647EE4">
        <w:trPr>
          <w:trHeight w:hRule="exact" w:val="28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2.5.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Дифференциация парных по твёрдости — мягкости согласных звуков.  Дифференциация парных по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звонкости — глухости звуков (без введения </w:t>
            </w:r>
            <w:proofErr w:type="spellStart"/>
            <w:proofErr w:type="gram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терминов«</w:t>
            </w:r>
            <w:proofErr w:type="gram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звонкость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», «глухость»).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звуков;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Совместное выполнение задания: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проанализировать предложенную модель звукового состава слова и рассказать о ней; Творческое задание: подбор слов,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соответ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r w:rsidRPr="00647EE4">
              <w:rPr>
                <w:rFonts w:ascii="DejaVu Serif" w:eastAsia="DejaVu Serif" w:hAnsi="DejaVu Serif"/>
                <w:color w:val="000000"/>
                <w:w w:val="97"/>
                <w:sz w:val="18"/>
                <w:lang w:val="ru-RU"/>
              </w:rPr>
              <w:t>‐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ствующих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заданной модели;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Дифференцированное задание: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соотнесение слов с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соответ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​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ствующими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им моделями;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Комментированное выполнение задания: группировка звуков по заданному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основанию (например, твёрдые — мягкие согласные звуки);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https://uchitelya.com/russkiy-yazyk/125589-prezentaciya-tverdye-i-myagkie-soglasnye-zvuki-ih-smyslorazlichitelnaya-rol.html</w:t>
            </w:r>
          </w:p>
        </w:tc>
      </w:tr>
      <w:tr w:rsidR="00647EE4" w:rsidRPr="00647EE4" w:rsidTr="00647EE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2.6.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Слог как минимальная произносительная единица.</w:t>
            </w:r>
          </w:p>
          <w:p w:rsidR="00647EE4" w:rsidRPr="00647EE4" w:rsidRDefault="00647EE4">
            <w:pPr>
              <w:autoSpaceDE w:val="0"/>
              <w:autoSpaceDN w:val="0"/>
              <w:spacing w:before="20" w:after="0" w:line="247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Слогообразующая функция гласных звуков. Определение количества слогов в слове.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Деление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слов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на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слоги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(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простые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однозначные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случаи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группах: объединять слова по количеству слогов в слове и месту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ударения;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группах: нахождение 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исправление ошибок, допущенных при делении слов на слоги, в определении ударного звука;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https://nsportal.ru/nachalnaya-shkola/russkii-yazyk/2017/01/10/prezentatsiya-k-uroku-russkogo-yazyka-slog-kak</w:t>
            </w:r>
          </w:p>
        </w:tc>
      </w:tr>
      <w:tr w:rsidR="00AC6DC2" w:rsidRPr="00647EE4" w:rsidTr="00647EE4">
        <w:trPr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27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AC6DC2" w:rsidRPr="005C0EE5" w:rsidTr="00647EE4">
        <w:trPr>
          <w:trHeight w:hRule="exact" w:val="328"/>
        </w:trPr>
        <w:tc>
          <w:tcPr>
            <w:tcW w:w="1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Раздел 3.</w:t>
            </w: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lang w:val="ru-RU"/>
              </w:rPr>
              <w:t xml:space="preserve"> Письмо. Орфография и пунктуация</w:t>
            </w:r>
          </w:p>
        </w:tc>
      </w:tr>
    </w:tbl>
    <w:p w:rsidR="00AC6DC2" w:rsidRPr="00D53121" w:rsidRDefault="00AC6DC2">
      <w:pPr>
        <w:autoSpaceDE w:val="0"/>
        <w:autoSpaceDN w:val="0"/>
        <w:spacing w:after="0" w:line="14" w:lineRule="exact"/>
        <w:rPr>
          <w:lang w:val="ru-RU"/>
        </w:rPr>
      </w:pPr>
    </w:p>
    <w:p w:rsidR="00AC6DC2" w:rsidRPr="00D53121" w:rsidRDefault="00AC6DC2">
      <w:pPr>
        <w:rPr>
          <w:lang w:val="ru-RU"/>
        </w:rPr>
        <w:sectPr w:rsidR="00AC6DC2" w:rsidRPr="00D53121">
          <w:pgSz w:w="16840" w:h="11900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47EE4">
        <w:trPr>
          <w:trHeight w:hRule="exact" w:val="1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Усвоение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гигиенических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требований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которые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необходимо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соблюдать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во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время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письма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Совместная работа: анализ поэлементного состава букв;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Игровое упражнение «Конструктор букв», направленное на составление буквы из элементов;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(из пластилина, из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проволоки) букв;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https://nsportal.ru/nachalnaya-shkola/russkii-yazyk/2017/01/10/prezentatsiya-k-uroku-russkogo-yazyka-slog-kak</w:t>
            </w:r>
          </w:p>
        </w:tc>
      </w:tr>
      <w:tr w:rsidR="00647EE4" w:rsidRPr="00647EE4" w:rsidTr="00647EE4">
        <w:trPr>
          <w:trHeight w:hRule="exact" w:val="3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3.2.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Упражнение: запись письменными буквами слова/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жения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/короткого текста,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написанного печатными буквами;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в процессе совместного обсуждения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алгорит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ма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списывания;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Практическая работа: списывание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слов/предложений в соответствии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заданным алгоритмом, контролирование этапов своей работы;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сообщение правила переноса слов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(первичное знакомство);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Учебный диалог «Почему слова пишутся отдельно друг от друга? Удобно ли читать предложение, записанное без пробелов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между словами?»;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https://nsportal.ru/nachalnaya-shkola/russkii-yazyk/2017/01/10/prezentatsiya-k-uroku-russkogo-yazyka-slog-kak</w:t>
            </w:r>
          </w:p>
        </w:tc>
      </w:tr>
      <w:tr w:rsidR="00647EE4" w:rsidRPr="00647EE4" w:rsidTr="00647EE4">
        <w:trPr>
          <w:trHeight w:hRule="exact" w:val="28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3.3.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запись под диктовку слов и предложений, состоящих из трёх — пяти слов со звуками в сильной позиции;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Работа в парах: соотнесение одних и тех же слов, написан​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печатным и письменным шрифтом;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Упражнение: запись письменными буквами слова/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жения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/короткого текста,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написанного печатными буквами;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в процессе совместного обсуждения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алгорит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ма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списывания;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Практическая работа: списывание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слов/предложений в соответствии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заданным алгоритмом, контролирование этапов своей работы;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https://infourok.ru/prezentaciya-k-uroku-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russkogo-yazika-v-klasse-yazik-kak-sredstvo-obscheniya-poryadok-deystviy-pri-spisivanii-1484402.html</w:t>
            </w:r>
          </w:p>
        </w:tc>
      </w:tr>
      <w:tr w:rsidR="00647EE4" w:rsidRPr="00647EE4" w:rsidTr="00647EE4">
        <w:trPr>
          <w:trHeight w:hRule="exact" w:val="15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3.4.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(первичное знакомство);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Учебный диалог «Почему слова пишутся отдельно друг от друга? Удобно ли читать предложение, записанное без пробелов между словами?»;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https://infourok.ru/urok-pisma-v-1-klasse-po-teme-pismo-bukv-bukvosochetanij-slogov-slov-predlozhenij-s-soblyudeniem-gigienicheskih-norm-ponimanie-f-4664986.html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47EE4">
        <w:trPr>
          <w:trHeight w:hRule="exact" w:val="24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3.5.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буквосо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​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четаниями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ши,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ща, чу,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щу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выписывание из текста слов с буквосочетания​ ми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ща, чу,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щу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ши; Упражнение: запись предложения,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составленного из набора слов,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правильным оформлением начала и конца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предложе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с соблюдением пробелов между словами;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употребления заглавной буквы;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https://kopilkaurokov.ru/nachalniyeKlassi/</w:t>
            </w:r>
          </w:p>
        </w:tc>
      </w:tr>
      <w:tr w:rsidR="00647EE4" w:rsidRPr="00647EE4" w:rsidTr="00647EE4">
        <w:trPr>
          <w:trHeight w:hRule="exact" w:val="17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3.6.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Знакомство с правилами правописания и их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применением: обозначение гласных после шипящих в сочетаниях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жи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, ши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(в положении под ударением)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буквосо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​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четаниями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ши,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ща, чу,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щу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выписывание из текста слов с буквосочетания​ ми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ща, чу,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щу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ши; Упражнение: запись предложения,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составленного из набора слов,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правильным оформлением начала и конца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предложе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, с соблюдением пробелов между словами;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https://licey.net/free/4-russkii_yazyk/75-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russkii_yazyk_v_nachalnoi_shkole/stages/4494-pravopisanie_bukvosochetanii_zhi_shi.html</w:t>
            </w:r>
          </w:p>
        </w:tc>
      </w:tr>
      <w:tr w:rsidR="00647EE4" w:rsidRPr="00647EE4" w:rsidTr="00647EE4">
        <w:trPr>
          <w:trHeight w:hRule="exact" w:val="29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3.7.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Знакомство с правилами правописания и их применением: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</w:t>
            </w:r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а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 xml:space="preserve">, ща, чу,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щу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буквосо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​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четаниями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ши,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ща, чу,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щу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выписывание из текста слов с буквосочетания​ ми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ща, чу,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щу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ши; Упражнение: запись предложения,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составленного из набора слов,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правильным оформлением начала и конца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предложе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с соблюдением пробелов между словами;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употребления заглавной буквы;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https://licey.net/free/4-russkii_yazyk/75-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russkii_yazyk_v_nachalnoi_shkole/stages/4494-pravopisanie_bukvosochetanii_zhi_shi.html</w:t>
            </w:r>
          </w:p>
        </w:tc>
      </w:tr>
      <w:tr w:rsidR="00647EE4" w:rsidRPr="00647EE4" w:rsidTr="00647EE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3.8.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Знакомство с правилами правописания и их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2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https://nsportal.ru/nachalnaya-shkola/russkii-yazyk/2022/02/08/prezentatsiya-po-russkomu-yazyku-po-teme-zaglavnaya-bukva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D2310">
        <w:trPr>
          <w:trHeight w:hRule="exact" w:val="24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3.9.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Знакомство с правилами правописания и их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применением: перенос слов по слогам без стечения согласных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запись предложения,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составленного из набора слов,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правильным оформлением начала и конца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предложе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с соблюдением пробелов между словами;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употребления заглавной буквы;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https://infourok.ru/prezentaciya-po-russkomu-yazyku-na-temu-perenos-slov-1-klass-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4047130.html</w:t>
            </w:r>
          </w:p>
        </w:tc>
      </w:tr>
      <w:tr w:rsidR="00647EE4" w:rsidRPr="00647EE4" w:rsidTr="006D2310">
        <w:trPr>
          <w:trHeight w:hRule="exact" w:val="1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3.10.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Знакомство с правилами правописания и их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применением: знаки препинания в конце предложения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употребления заглавной буквы;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https://infourok.ru/prezentaciya-po-russkomu-yazyku-na-temu-perenos-slov-1-klass-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4047130.html</w:t>
            </w:r>
          </w:p>
        </w:tc>
      </w:tr>
      <w:tr w:rsidR="00AC6DC2" w:rsidRPr="00647EE4" w:rsidTr="006D2310">
        <w:trPr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70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AC6DC2" w:rsidRPr="00647EE4" w:rsidTr="006D2310">
        <w:trPr>
          <w:trHeight w:hRule="exact" w:val="408"/>
        </w:trPr>
        <w:tc>
          <w:tcPr>
            <w:tcW w:w="1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СИСТЕМАТИЧЕСКИЙ КУРС</w:t>
            </w:r>
          </w:p>
        </w:tc>
      </w:tr>
      <w:tr w:rsidR="00AC6DC2" w:rsidRPr="005C0EE5" w:rsidTr="006D2310">
        <w:trPr>
          <w:trHeight w:hRule="exact" w:val="350"/>
        </w:trPr>
        <w:tc>
          <w:tcPr>
            <w:tcW w:w="1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Раздел 1.</w:t>
            </w: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lang w:val="ru-RU"/>
              </w:rPr>
              <w:t xml:space="preserve"> Общие сведения о языке</w:t>
            </w:r>
          </w:p>
        </w:tc>
      </w:tr>
      <w:tr w:rsidR="00647EE4" w:rsidRPr="00647EE4" w:rsidTr="006D2310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Рассказ учителя на тему «Язык — средство общения людей»;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Учебный диалог «Можно ли общаться без помощи языка?»;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Коллективное формулирование вывода о языке как основном средстве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человеческого общения;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Работа с рисунками и текстом как основа анализа особенно​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стей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ситуаций устного и письменного общения;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https://nsportal.ru/sites/default/files/2022</w:t>
            </w:r>
          </w:p>
        </w:tc>
      </w:tr>
      <w:tr w:rsidR="006D2310" w:rsidRPr="00647EE4" w:rsidTr="0056680C">
        <w:trPr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647EE4" w:rsidRDefault="006D231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D2310" w:rsidRPr="00647EE4" w:rsidRDefault="006D2310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647EE4" w:rsidRDefault="006D2310">
            <w:pPr>
              <w:rPr>
                <w:sz w:val="18"/>
              </w:rPr>
            </w:pPr>
          </w:p>
        </w:tc>
      </w:tr>
      <w:tr w:rsidR="00AC6DC2" w:rsidRPr="00647EE4" w:rsidTr="006D2310">
        <w:trPr>
          <w:trHeight w:hRule="exact" w:val="328"/>
        </w:trPr>
        <w:tc>
          <w:tcPr>
            <w:tcW w:w="1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2.</w:t>
            </w: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Фонетика</w:t>
            </w:r>
            <w:proofErr w:type="spellEnd"/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D2310">
        <w:trPr>
          <w:trHeight w:hRule="exact" w:val="26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Твёрдые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и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мягкие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согласные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звуки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различение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Беседа «Что мы знаем о звуках русского языка», в ходе которой актуализируются знания, приобретённые в период обучения грамоте;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Игровое упражнение «Назови звук»: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ведущий кидает мяч и просит привести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пример звука (гласного звука; твёрдого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согласного; мягкого согласного; звонкого согласного; глухого согласного);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Игровое упражнение «Придумай слово с заданным звуком»;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Дифференцированное задание: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установление основания для сравнения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звуков;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Упражнение: характеризовать (устно) звуки по заданным признакам;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https://nsportal.ru/shkola/russkiy-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yazyk/library/2016/03/29/prezentatsiya-na-temu-povtoryaem-fonetiku</w:t>
            </w:r>
          </w:p>
        </w:tc>
      </w:tr>
      <w:tr w:rsidR="00647EE4" w:rsidRPr="00647EE4" w:rsidTr="006D2310">
        <w:trPr>
          <w:trHeight w:hRule="exact" w:val="11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2.2.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Звонкие и глухие согласные звуки, их различение. Согласный звук</w:t>
            </w:r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 xml:space="preserve"> [й’]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и гласный звук </w:t>
            </w:r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[и]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.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Шипящие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</w:rPr>
              <w:t>[ж], [ш], [ч’], [щ’]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2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характеризовать (устно) звуки по заданным признакам;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Учебный диалог «Объясняем особенности гласных и соглас​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звуков»;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 «Отгадай звук» (определение звука по его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характери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​стике);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https://nsportal.ru/nachalnaya-shkola/russkii-yazyk/2017/02/17/zvonkie-i-gluhie-soglasnye-zvuki-1-klass</w:t>
            </w:r>
          </w:p>
        </w:tc>
      </w:tr>
      <w:tr w:rsidR="00647EE4" w:rsidRPr="00647EE4" w:rsidTr="006D2310">
        <w:trPr>
          <w:trHeight w:hRule="exact" w:val="29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2.3.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Слог. Определение количества слогов в слове. Ударный слог. Деление слов на слоги (простые случаи, без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стечения согласных)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Учебный диалог «Объясняем особенности гласных и соглас​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звуков»;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 «Отгадай звук» (определение звука по его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характери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​стике);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соотнесение звука (выбирая из ряда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женных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) и его качественной характеристики;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парах: группировка звуков по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заданному основанию;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Комментированное выполнение задания: оценивание правильности предложенной характеристики звука,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нахож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дение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допущенных при характеристике ошибок; Дидактическая игра «Детективы», в ходе игры нужно в ряду предложенных слов находить слова с заданными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характеристиками звукового состава;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https://nsportal.ru/nachalnaya-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shkola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chtenie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/2015/10/09/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prezentatsiya-delenie-slov-na-slogi</w:t>
            </w:r>
            <w:proofErr w:type="spellEnd"/>
          </w:p>
        </w:tc>
      </w:tr>
      <w:tr w:rsidR="00AC6DC2" w:rsidRPr="00647EE4" w:rsidTr="006D2310">
        <w:trPr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4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AC6DC2" w:rsidRPr="00647EE4" w:rsidTr="006D2310">
        <w:trPr>
          <w:trHeight w:hRule="exact" w:val="328"/>
        </w:trPr>
        <w:tc>
          <w:tcPr>
            <w:tcW w:w="1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3.</w:t>
            </w: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Графика</w:t>
            </w:r>
            <w:proofErr w:type="spellEnd"/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3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D2310">
        <w:trPr>
          <w:trHeight w:hRule="exact" w:val="28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2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а, о, у, ы, э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; слова с буквой </w:t>
            </w:r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э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. Обозначение на письме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мягкости согласных звуков буквами </w:t>
            </w:r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е, ё, ю, я, и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. Функции букв </w:t>
            </w:r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е, ё, ю, я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Моделировать звуко​буквенный состав слов;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подбор 1—2 слов к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меньше количества букв, количество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звуков больше количества букв;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объяс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нение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https://nsportal.ru/nachalnaya-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shkola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chtenie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/2015/10/09/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prezentatsiya-delenie</w:t>
            </w:r>
            <w:proofErr w:type="spellEnd"/>
          </w:p>
        </w:tc>
      </w:tr>
      <w:tr w:rsidR="00647EE4" w:rsidRPr="00647EE4" w:rsidTr="006D2310">
        <w:trPr>
          <w:trHeight w:hRule="exact" w:val="39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3.2.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7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Моделировать звуко​буквенный состав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слов;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подбор 1—2 слов к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диалога формулируются выводы о возможных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соотношениях звукового и буквенного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состава слов;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меньше количества букв, количество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звуков больше количества букв;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определение количества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слогов в слове,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объяс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нение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основания для деления слов на слоги;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Работа в парах: нахождение в тексте слов с заданными характеристиками звукового и слогового состава слова;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https://nsportal.ru/sites/default/files/2020/05</w:t>
            </w:r>
          </w:p>
        </w:tc>
      </w:tr>
      <w:tr w:rsidR="00647EE4" w:rsidRPr="00647EE4" w:rsidTr="006D2310">
        <w:trPr>
          <w:trHeight w:hRule="exact" w:val="169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3.3.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Практическая работа: нахождение в тексте слов по заданным основаниям (ь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обозначает мягкость предшествующего согласного);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Игровое упражнение «Кто лучше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расскажет о слове», в ходе выполнения упражнения отрабатывается умение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строить устное речевое высказывание об обозначении звуков буква​ми; о звуковом и буквенном составе слова;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Игра-​соревнование «Повтори алфавит»;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Практическая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работа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D2310">
        <w:trPr>
          <w:trHeight w:hRule="exact" w:val="9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3.4.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Использование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алфавита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для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упорядочения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списка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слов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Игра-​соревнование «Повтори алфавит»; Совместное выполнение </w:t>
            </w:r>
            <w:proofErr w:type="spellStart"/>
            <w:proofErr w:type="gram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упражнения«</w:t>
            </w:r>
            <w:proofErr w:type="gram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Запиши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слова по алфавиту»;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  <w:tr w:rsidR="00AC6DC2" w:rsidRPr="00647EE4" w:rsidTr="006D2310">
        <w:trPr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4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AC6DC2" w:rsidRPr="00647EE4" w:rsidTr="006D2310">
        <w:trPr>
          <w:trHeight w:hRule="exact" w:val="348"/>
        </w:trPr>
        <w:tc>
          <w:tcPr>
            <w:tcW w:w="1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4.</w:t>
            </w: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Лексика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и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морфология</w:t>
            </w:r>
            <w:proofErr w:type="spellEnd"/>
          </w:p>
        </w:tc>
      </w:tr>
      <w:tr w:rsidR="00647EE4" w:rsidRPr="00647EE4" w:rsidTr="006D2310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4.1.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Слово как единица языка (ознакомление).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Учебный диалог «На какие вопросы могут отвечать слова?»;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Наблюдение за словами, отвечающими на вопросы «кто?», «что?»;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  <w:tr w:rsidR="00647EE4" w:rsidRPr="00647EE4" w:rsidTr="006D2310">
        <w:trPr>
          <w:trHeight w:hRule="exact" w:val="26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4.2.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8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Совместное выполнение группировки слов по заданному признаку: отвечают на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вопрос «что?» / отвечают на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вопрос«кто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?»; Наблюдение за словами, отвечающими на вопросы «какой?», «какая?», «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какое?»,«какие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?»;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отвечающих на вопрос «какая?»;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Наблюдение за словами, отвечающими на вопросы «что делать?», «что сделать?»; Работа в парах: отработка умения задавать к приведённым словам вопросы «что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делать?», «что сделать?»;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  <w:tr w:rsidR="00647EE4" w:rsidRPr="00647EE4" w:rsidTr="006D2310">
        <w:trPr>
          <w:trHeight w:hRule="exact" w:val="1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4.3.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Наблюдение за словами, отвечающими на вопросы «что делать?», «что сделать?»; Работа в парах: отработка умения задавать к приведённым словам вопросы «что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делать?», «что сделать?»;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Работа в группах: нахождение в тексте слов по заданному основанию, например слов, отвечающих на вопрос «что делает?»;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  <w:tr w:rsidR="00AC6DC2" w:rsidRPr="00647EE4" w:rsidTr="006D2310">
        <w:trPr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12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AC6DC2" w:rsidRPr="00647EE4" w:rsidTr="006D2310">
        <w:trPr>
          <w:trHeight w:hRule="exact" w:val="348"/>
        </w:trPr>
        <w:tc>
          <w:tcPr>
            <w:tcW w:w="1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5.</w:t>
            </w:r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Синтаксис</w:t>
            </w:r>
            <w:proofErr w:type="spellEnd"/>
          </w:p>
        </w:tc>
      </w:tr>
      <w:tr w:rsidR="00647EE4" w:rsidRPr="00647EE4" w:rsidTr="006D2310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со схемой предложения: умение читать схему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жения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преобразовывать информацию,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полученную из схемы: составлять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предложения, соответствующие схеме, с учётом знаков препинания в конце схемы; Совместная работа: составление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предложения из набора слов;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D2310">
        <w:trPr>
          <w:trHeight w:hRule="exact" w:val="12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5.2.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2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группах: восстановление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предложения в процессе выбора нужной формы слова, данного в скобках;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с сюжетными картинками 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  <w:tr w:rsidR="00647EE4" w:rsidRPr="00647EE4" w:rsidTr="006D2310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5.3.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Восстановление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деформированных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предложений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2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Практическая работа: деление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деформированного текста на предложения, корректировка оформления предложений, списывание с учётом правильного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оформления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предложе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ний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Практическая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работа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  <w:tr w:rsidR="00647EE4" w:rsidRPr="00647EE4" w:rsidTr="006D231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5.4.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с сюжетными картинками 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  <w:tr w:rsidR="00AC6DC2" w:rsidRPr="00647EE4" w:rsidTr="006D2310">
        <w:trPr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AC6DC2" w:rsidRPr="00647EE4" w:rsidTr="006D2310">
        <w:trPr>
          <w:trHeight w:hRule="exact" w:val="348"/>
        </w:trPr>
        <w:tc>
          <w:tcPr>
            <w:tcW w:w="1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6.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Орфография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и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пунктуация</w:t>
            </w:r>
            <w:proofErr w:type="spellEnd"/>
          </w:p>
        </w:tc>
      </w:tr>
      <w:tr w:rsidR="00647EE4" w:rsidRPr="00647EE4" w:rsidTr="006D2310">
        <w:trPr>
          <w:trHeight w:hRule="exact" w:val="64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6.1.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Ознакомление с правилами правописания и их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применение: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- раздельное написание слов в предложении;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- перенос слов (без учёта морфемного членения слова);- гласные после шипящих в сочетаниях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жи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, ши</w:t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(в положении под ударением),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ча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 xml:space="preserve">, ща, чу,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щу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;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- сочетания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чк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 xml:space="preserve">,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8"/>
                <w:lang w:val="ru-RU"/>
              </w:rPr>
              <w:t>чн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;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- слова с непроверяемыми гласными и согласными (перечень слов в орфографическом словаре учебника);- знаки препинания в конце предложения: точка,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вопросительный и восклицательный знаки.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7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Наблюдение за словами, сходными по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звучанию, но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различ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ными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по написанию, установление причин возможной ошибки при записи этих слов;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Комментированное выполнение задания: выявление места в слове, где можно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допустить ошибку;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Беседа, актуализирующая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последовательность действий при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списывании;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Орфографический тренинг правильности и аккуратности списывания;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Наблюдение за написанием в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предложенных текстах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соб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ственных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имён существительных, формулирование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выводов, соотнесение сделанных выводов с формулировкой правила в учебнике;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Упражнение: запись предложений,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включающих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собствен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ные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имена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существительные;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Творческое задание: придумать небольшой рассказ, включив в него определённое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количество собственных имён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существительных;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Практическая работа: использовать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правило правописания собственных имён при решении практических задач (выбор написания, например: Орёл — орёл,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Снежинка — снежинка, Пушок — пушок и т. д.).;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Упражнение: выбор необходимого знака препинания в конце предложения;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Практическая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работа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D2310">
        <w:trPr>
          <w:trHeight w:hRule="exact" w:val="19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6.2.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Усвоение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алгоритма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списывания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текста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Орфографический тренинг: отработка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правописания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сочета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​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ний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ши,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ща, чу,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щу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осуществление самоконтроля при использовании правил;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Наблюдение за написанием слов с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сочетаниями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чк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чн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формулирование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правила по результатам наблюдения,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соотнесение вывода с текстом учебника; Орфографический тренинг: написание слов с сочетаниями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чк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чн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http://korolevairin.ucoz.net/load/obuchenie _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gramote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/6</w:t>
            </w:r>
          </w:p>
        </w:tc>
      </w:tr>
      <w:tr w:rsidR="00AC6DC2" w:rsidRPr="00647EE4" w:rsidTr="006D2310">
        <w:trPr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14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AC6DC2" w:rsidRPr="00647EE4" w:rsidTr="006D2310">
        <w:trPr>
          <w:trHeight w:hRule="exact" w:val="348"/>
        </w:trPr>
        <w:tc>
          <w:tcPr>
            <w:tcW w:w="1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7.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Развитие</w:t>
            </w:r>
            <w:proofErr w:type="spellEnd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</w:rPr>
              <w:t>речи</w:t>
            </w:r>
            <w:proofErr w:type="spellEnd"/>
          </w:p>
        </w:tc>
      </w:tr>
      <w:tr w:rsidR="00647EE4" w:rsidRPr="00647EE4" w:rsidTr="006D2310">
        <w:trPr>
          <w:trHeight w:hRule="exact" w:val="35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7.1.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7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с рисунками, на которых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изображены разные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ситуа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ции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общения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(приветствие, прощание, извинение, </w:t>
            </w:r>
            <w:r w:rsidRPr="00647EE4">
              <w:rPr>
                <w:sz w:val="18"/>
                <w:lang w:val="ru-RU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благодар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ность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, обращение с просьбой), устное обсуждение этих ситуаций, выбор соответствующих каждой ситуации слов речевого этикета;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Учебный диалог, в ходе которого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обсуждаются ситуации общения, в которых выражается просьба, обосновывается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выбор слов речевого этикета,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соответствующих ситуации выражения просьбы;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речевой ситуации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вежливого отказа с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исполь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зованием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опорных слов;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Разыгрывание сценок, отражающих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ситуации выражения просьбы, извинения, вежливого отказа;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https://multiurok.ru/files/prezentatsiia-k-uroku-obucheniia-gramote-1-klass-r.html</w:t>
            </w:r>
          </w:p>
        </w:tc>
      </w:tr>
      <w:tr w:rsidR="00647EE4" w:rsidRPr="00647EE4" w:rsidTr="006D2310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7.2.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Текст как единица речи (ознакомление).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Разыгрывание сценок, отражающих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ситуации выражения просьбы, извинения, вежливого отказа;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речевой ситуации,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содержащей извинение, анализ данной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ситуации, выбор адекватных средств </w:t>
            </w:r>
            <w:r w:rsidRPr="00647EE4">
              <w:rPr>
                <w:sz w:val="18"/>
                <w:lang w:val="ru-RU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выраже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извинения;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женного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набора этикетных слов, соответствующих заданным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ситуациям общения;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https://multiurok.ru/files/p 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rezentatsiia-k-uroku-obucheniia-gramote-1-klass-r.html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11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42"/>
        <w:gridCol w:w="851"/>
        <w:gridCol w:w="5811"/>
        <w:gridCol w:w="993"/>
        <w:gridCol w:w="3402"/>
      </w:tblGrid>
      <w:tr w:rsidR="00647EE4" w:rsidRPr="00647EE4" w:rsidTr="006D2310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7.3.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речевой ситуации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вежливого отказа с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исполь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зованием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опорных слов;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Разыгрывание сценок, отражающих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ситуации выражения просьбы, извинения, вежливого отказа;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речевой ситуации,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содержащей извинение, анализ данной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ситуации, выбор адекватных средств </w:t>
            </w:r>
            <w:r w:rsidRPr="00647EE4">
              <w:rPr>
                <w:sz w:val="18"/>
                <w:lang w:val="ru-RU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выраже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извинения;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женного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набора этикетных слов, соответствующих заданным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ситуациям общения;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0" w:lineRule="auto"/>
              <w:ind w:left="72" w:right="100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https://infourok.ru/prezentaciya-po-russkomu-yaziku-na-temu-situaciya-obscheniya-celi-v-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obschenii-2919316.html</w:t>
            </w:r>
          </w:p>
        </w:tc>
      </w:tr>
      <w:tr w:rsidR="00647EE4" w:rsidRPr="00647EE4" w:rsidTr="006D2310">
        <w:trPr>
          <w:trHeight w:hRule="exact" w:val="22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7.4.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Ситуации устного общения (чтение диалогов по ролям, просмотр видеоматериалов, прослушивание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аудиозаписи).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Моделирование речевой ситуации,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содержащей извинение, анализ данной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ситуации, выбор адекватных средств </w:t>
            </w:r>
            <w:r w:rsidRPr="00647EE4">
              <w:rPr>
                <w:sz w:val="18"/>
                <w:lang w:val="ru-RU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выраже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ния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извинения;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предло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женного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набора этикетных слов, соответствующих заданным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ситуациям общения;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Творческое задание: придумать ситуации общения, в кото​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могут быть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употреблены предложенные этикетные слова;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6" w:after="0" w:line="250" w:lineRule="auto"/>
              <w:ind w:left="72" w:right="100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https://infourok.ru/prezentaciya-po-russkomu-yaziku-na-temu-situaciya-obscheniya-celi-v-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obschenii-2919316.html</w:t>
            </w:r>
          </w:p>
        </w:tc>
      </w:tr>
      <w:tr w:rsidR="00647EE4" w:rsidRPr="00647EE4" w:rsidTr="006D2310">
        <w:trPr>
          <w:trHeight w:hRule="exact" w:val="24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7.5.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Творческое задание: придумать ситуации общения, в кото​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рых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могут быть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употреблены предложенные этикетные слова;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группах: оценивание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дидактического текста с точки зрения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наличия/отсутствия необходимых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элементов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речево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​го этикета в описанных в тексте ситуациях общения;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Работа в группах: оценивание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предложенных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юмористиче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​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ских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 xml:space="preserve"> </w:t>
            </w:r>
            <w:r w:rsidRPr="00647EE4">
              <w:rPr>
                <w:sz w:val="18"/>
                <w:lang w:val="ru-RU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стихотворений с точки зрения соблюдения героями стихотворений правил речевого этикета;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Устный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r w:rsidRPr="00647EE4">
              <w:rPr>
                <w:sz w:val="18"/>
              </w:rPr>
              <w:br/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опрос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7EE4" w:rsidRPr="00647EE4" w:rsidRDefault="00647EE4">
            <w:pPr>
              <w:autoSpaceDE w:val="0"/>
              <w:autoSpaceDN w:val="0"/>
              <w:spacing w:before="78" w:after="0" w:line="250" w:lineRule="auto"/>
              <w:ind w:left="72" w:right="1008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https://infourok.ru/prezentaciy a-po-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russkomu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-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yaziku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-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na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-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temu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-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situaciya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-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obscheniya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-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celi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-v</w:t>
            </w:r>
            <w:r w:rsidRPr="00647EE4">
              <w:rPr>
                <w:sz w:val="18"/>
              </w:rPr>
              <w:br/>
            </w: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-obschenii-2919316.html</w:t>
            </w:r>
          </w:p>
        </w:tc>
      </w:tr>
      <w:tr w:rsidR="00AC6DC2" w:rsidRPr="00647EE4" w:rsidTr="006D2310">
        <w:trPr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по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разделу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10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AC6DC2" w:rsidRPr="00647EE4" w:rsidTr="006D2310">
        <w:trPr>
          <w:trHeight w:hRule="exact" w:val="494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Резервное</w:t>
            </w:r>
            <w:proofErr w:type="spellEnd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время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15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DC2" w:rsidRPr="00647EE4" w:rsidRDefault="00AC6DC2">
            <w:pPr>
              <w:rPr>
                <w:sz w:val="18"/>
              </w:rPr>
            </w:pPr>
          </w:p>
        </w:tc>
      </w:tr>
      <w:tr w:rsidR="006D2310" w:rsidRPr="00647EE4" w:rsidTr="006D2310">
        <w:trPr>
          <w:trHeight w:hRule="exact" w:val="427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647EE4" w:rsidRDefault="006D231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lang w:val="ru-RU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D2310" w:rsidRPr="00647EE4" w:rsidRDefault="006D2310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647EE4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165</w:t>
            </w:r>
          </w:p>
        </w:tc>
        <w:tc>
          <w:tcPr>
            <w:tcW w:w="1020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6D2310" w:rsidRDefault="006D2310">
            <w:pPr>
              <w:autoSpaceDE w:val="0"/>
              <w:autoSpaceDN w:val="0"/>
              <w:spacing w:before="76" w:after="0" w:line="233" w:lineRule="auto"/>
              <w:ind w:left="68"/>
              <w:rPr>
                <w:sz w:val="18"/>
                <w:lang w:val="ru-RU"/>
              </w:rPr>
            </w:pPr>
          </w:p>
          <w:p w:rsidR="006D2310" w:rsidRPr="006D2310" w:rsidRDefault="006D2310">
            <w:pPr>
              <w:rPr>
                <w:sz w:val="18"/>
                <w:lang w:val="ru-RU"/>
              </w:rPr>
            </w:pP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6840" w:h="11900"/>
          <w:pgMar w:top="284" w:right="640" w:bottom="9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78" w:line="220" w:lineRule="exact"/>
      </w:pPr>
    </w:p>
    <w:p w:rsidR="00AC6DC2" w:rsidRDefault="007435D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val="10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6D2310" w:rsidTr="00FF068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серией сюжетных картинок. Пропись.</w:t>
            </w:r>
          </w:p>
          <w:p w:rsidR="006D2310" w:rsidRPr="00D53121" w:rsidRDefault="006D231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Ориентировка на странице прописей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 w:rsidP="00D53121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собственым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D2310" w:rsidRPr="00D53121" w:rsidRDefault="006D2310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алгоритма действий на странице прописей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FF0682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81" w:lineRule="auto"/>
              <w:ind w:left="72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линий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FF0682" w:rsidRDefault="00FC394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D2310" w:rsidRDefault="006D2310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Горизонтальные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B120B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>06.09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81" w:lineRule="auto"/>
              <w:ind w:left="72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B120B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t>07.09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D2310" w:rsidRDefault="006D2310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волнистые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ED1A4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t>08.09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D2310" w:rsidRDefault="006D231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полуовалов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:rsidR="006D2310" w:rsidRDefault="006D2310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овалов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FF0682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графического задания при работе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предложения. Линии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сложной конфигурации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А, 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2349F6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зрительного образа строчной и заглавной букв О, 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56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И, и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зрительного образа букв ы-и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с изученными буквами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У, 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Н, 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56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С, с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строчной и заглавной букв К, 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К, 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Л, 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Р, 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В, 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Е, 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proofErr w:type="gram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.Письмо</w:t>
            </w:r>
            <w:proofErr w:type="gram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строчной и заглавной букв М, 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М, 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56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З, з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С, с - З, 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Б, 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 - Б, 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слов,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изученными буквами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Д, 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Я, 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Дифференциция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 а - я на письме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К, к - Г, 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Ч, 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cочетаний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ча-чу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буквой 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буквы ь при письме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Ш, 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Ж, 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жи-ши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Ё, ё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proofErr w:type="gram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-чу</w:t>
            </w:r>
            <w:proofErr w:type="gram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 w:rsidP="00D53121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сочетаниями </w:t>
            </w:r>
            <w:proofErr w:type="spellStart"/>
            <w:proofErr w:type="gram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-чу</w:t>
            </w:r>
            <w:proofErr w:type="gram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Й, 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Й, 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56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spellStart"/>
            <w:proofErr w:type="gram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Х,х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написания слов и предложений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Ю, 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у - ю на письме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Ц, 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Э, 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Щ, 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7435D6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ц - ч -щ на письме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слов, предложений с буквами ц - ч - 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ща, чу-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ши,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- ща, чу -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Ф, 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в - ф на письме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ь - ъ на письме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RPr="00306684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Написание слов, предложений с буквами ь, 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2310" w:rsidRPr="00306684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всех букв русского алфавита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Преобразование печатного шрифта в письменный.</w:t>
            </w:r>
          </w:p>
          <w:p w:rsidR="006D2310" w:rsidRDefault="006D231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Списывание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по выработке каллиграфически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правильного письма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с сочетаниями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86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слов с буквами е, ё, ю, 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о - ё, у - ю, а - я, э - е на письме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 w:rsidP="00D1471F">
            <w:pPr>
              <w:autoSpaceDE w:val="0"/>
              <w:autoSpaceDN w:val="0"/>
              <w:spacing w:before="98" w:after="0" w:line="271" w:lineRule="auto"/>
              <w:ind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заглавной буквы в словах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текстом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Наша речь. Её значение в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людей. Язык и речь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8" w:lineRule="auto"/>
              <w:ind w:left="156" w:right="288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Знаки препинания в конце предложения: точка, </w:t>
            </w:r>
            <w:r w:rsidRPr="00D53121">
              <w:rPr>
                <w:lang w:val="ru-RU"/>
              </w:rPr>
              <w:br/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вопосительный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восклицательный знаки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Диалог. Осознание ситуации общения: с какой целью, с кем и где происходит общение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 w:rsidP="00306684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Речевой этике</w:t>
            </w:r>
            <w:r w:rsid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т: слова приветствия, прощания, </w:t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извинения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Слово, </w:t>
            </w:r>
            <w:proofErr w:type="gram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 .</w:t>
            </w:r>
            <w:proofErr w:type="gram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связи слов в </w:t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 при помощи смысловых вопросов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единиц языка и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слог. Деление слова на слоги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4" w:lineRule="auto"/>
              <w:ind w:left="576" w:righ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Перенос слов (простые случаи, без стечения согласных)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</w:t>
            </w:r>
            <w:proofErr w:type="spellEnd"/>
            <w:r w:rsid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"кто?", "что?"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как название признака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вопросы "какой?", "какая?", "какое?", "какие?"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Речевая ситуация: обсуждение интересов и преодоление конфликтов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название действия предмета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"что делать?", "что сделать?"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Речевой этикет: ситуация </w:t>
            </w:r>
            <w:r w:rsidRPr="00D53121">
              <w:rPr>
                <w:lang w:val="ru-RU"/>
              </w:rPr>
              <w:br/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знакомства. Вежливые слова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 w:rsidP="00306684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Роль слова в </w:t>
            </w:r>
            <w:proofErr w:type="spellStart"/>
            <w:proofErr w:type="gram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речи.Определение</w:t>
            </w:r>
            <w:proofErr w:type="spellEnd"/>
            <w:proofErr w:type="gram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значения слова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со словарём.</w:t>
            </w:r>
          </w:p>
          <w:p w:rsidR="006D2310" w:rsidRPr="00D53121" w:rsidRDefault="006D2310" w:rsidP="00306684">
            <w:pPr>
              <w:autoSpaceDE w:val="0"/>
              <w:autoSpaceDN w:val="0"/>
              <w:spacing w:before="70" w:after="0" w:line="262" w:lineRule="auto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Уточнение значения слова с помощью толкового словаря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Речевая ситуация: </w:t>
            </w:r>
            <w:r w:rsid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интонации при </w:t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306684">
            <w:pPr>
              <w:autoSpaceDE w:val="0"/>
              <w:autoSpaceDN w:val="0"/>
              <w:spacing w:before="98" w:after="0" w:line="271" w:lineRule="auto"/>
              <w:ind w:left="576" w:right="1152" w:hanging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6D2310">
              <w:rPr>
                <w:rFonts w:ascii="Times New Roman" w:eastAsia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100" w:after="0"/>
              <w:ind w:left="576" w:righ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речи</w:t>
            </w:r>
            <w:r w:rsid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Гласные и согласные звуки, их </w:t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различение. </w:t>
            </w: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Ударение в слове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ударные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безударные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над 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/>
              <w:ind w:left="156" w:right="144" w:hanging="156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непроверяемой буквы безударного гласного звука в словах.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словарём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Твёрдые и мягкие согласные звуки и буквы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обозначающие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30668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Буквы е, ё, ю, я в слове и и</w:t>
            </w:r>
            <w:r w:rsidR="006D2310"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функция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RPr="00306684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 w:rsidP="0030668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 Ь как показатель мягкости согласного звука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2310" w:rsidRPr="00306684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и буквы, обозначающие согласные звуки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2310" w:rsidTr="00FF06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306684" w:rsidRDefault="006D231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0668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143.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Звонкие и глухие согласные звуки, их различение.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Согласный звук [й'] и гласный звук [и]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Парные и непарные по глухости-звонкости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на конце слов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слов с буквой парного по глухости-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звонкости на конце слова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Речевая ситуация: поздравление и вручение подарка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56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Шипящие согласные звуки [ж], [ш], [ч'], [щ']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правописания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чк-чн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Орфоэпические нормы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произношения слов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сочетаниями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Речевая ситуация: уточнение значения незнакомых слов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правил правописания сочетаний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-ща, чу-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правил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сочетаний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-ща, чу-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знание их последовательности.</w:t>
            </w:r>
          </w:p>
          <w:p w:rsidR="006D2310" w:rsidRPr="00D53121" w:rsidRDefault="006D231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алфавита для работы со словарём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Заглавная буква в именах, отчествах, фамилиях людей, в географических названиях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Правило правописания заглавной буквы в именах, отчествах, фамилиях людей, в географических названиях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со словами, </w:t>
            </w:r>
            <w:r w:rsidRPr="00D53121">
              <w:rPr>
                <w:lang w:val="ru-RU"/>
              </w:rPr>
              <w:tab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близкими по значению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слов,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отвечающих на вопросы "кто?", "что?"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слов, отвечающих на вопросы "какой?", "какая?", "какое?", "какие?"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слов, отвечающих на вопросы "что делать?", "что сделать?"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/>
              <w:ind w:left="156" w:hanging="156"/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предложения из набора форм слов.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предложениями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знаний о тексте и предложении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краткого рассказа по сюжетным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картинкам и наблюдениям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66" w:line="220" w:lineRule="exact"/>
      </w:pPr>
    </w:p>
    <w:tbl>
      <w:tblPr>
        <w:tblW w:w="1063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5660"/>
        <w:gridCol w:w="1418"/>
        <w:gridCol w:w="1276"/>
        <w:gridCol w:w="1701"/>
      </w:tblGrid>
      <w:tr w:rsidR="006D2310" w:rsidTr="00FF06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правописания орфограмм, изученных в 1 классе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D2310" w:rsidTr="00FF0682">
        <w:trPr>
          <w:trHeight w:hRule="exact" w:val="808"/>
        </w:trPr>
        <w:tc>
          <w:tcPr>
            <w:tcW w:w="6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D53121" w:rsidRDefault="006D23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Default="006D231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2310" w:rsidRPr="006D2310" w:rsidRDefault="006D231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  <w:p w:rsidR="006D2310" w:rsidRPr="006D2310" w:rsidRDefault="006D2310" w:rsidP="006D231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</w:tr>
    </w:tbl>
    <w:p w:rsidR="00AC6DC2" w:rsidRDefault="00AC6DC2">
      <w:pPr>
        <w:autoSpaceDE w:val="0"/>
        <w:autoSpaceDN w:val="0"/>
        <w:spacing w:after="0" w:line="14" w:lineRule="exact"/>
      </w:pPr>
    </w:p>
    <w:p w:rsidR="00AC6DC2" w:rsidRDefault="00AC6DC2">
      <w:pPr>
        <w:sectPr w:rsidR="00AC6D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Default="00AC6DC2">
      <w:pPr>
        <w:autoSpaceDE w:val="0"/>
        <w:autoSpaceDN w:val="0"/>
        <w:spacing w:after="78" w:line="220" w:lineRule="exact"/>
      </w:pPr>
    </w:p>
    <w:p w:rsidR="00AC6DC2" w:rsidRDefault="007435D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C6DC2" w:rsidRDefault="007435D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C6DC2" w:rsidRPr="00D53121" w:rsidRDefault="007435D6">
      <w:pPr>
        <w:autoSpaceDE w:val="0"/>
        <w:autoSpaceDN w:val="0"/>
        <w:spacing w:before="166" w:after="0" w:line="286" w:lineRule="auto"/>
        <w:ind w:right="216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1.Канакина В.П.;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 В.Г. Русский язык. Учебник. 1 класс. /М.: Просвещение;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2011 г.; </w:t>
      </w:r>
      <w:r w:rsidRPr="00D53121">
        <w:rPr>
          <w:lang w:val="ru-RU"/>
        </w:rPr>
        <w:br/>
      </w:r>
      <w:proofErr w:type="gram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2.Канакина</w:t>
      </w:r>
      <w:proofErr w:type="gram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В.П.;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 В.Г. Русский язык. Методическое пособие. 1 </w:t>
      </w:r>
      <w:proofErr w:type="gram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класс./</w:t>
      </w:r>
      <w:proofErr w:type="gram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М.: Просвещение; 2011 г.;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3.Канакина В.П. Русский язык. Рабочая тетрадь. 1 класс. / М.: Просвещение; 2011 г.; </w:t>
      </w:r>
      <w:r w:rsidRPr="00D53121">
        <w:rPr>
          <w:lang w:val="ru-RU"/>
        </w:rPr>
        <w:br/>
      </w:r>
    </w:p>
    <w:p w:rsidR="00AC6DC2" w:rsidRPr="00D53121" w:rsidRDefault="007435D6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C6DC2" w:rsidRPr="00D53121" w:rsidRDefault="007435D6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1.Канакина В.П., Горецкий В.Г. Русский язык. Рабочие программы. 1-4 классы. / М.: Просвещение, 2011 г.</w:t>
      </w:r>
    </w:p>
    <w:p w:rsidR="00AC6DC2" w:rsidRPr="00D53121" w:rsidRDefault="007435D6">
      <w:pPr>
        <w:autoSpaceDE w:val="0"/>
        <w:autoSpaceDN w:val="0"/>
        <w:spacing w:before="70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2.Канакина В.П. Русский язык. Тестовые задания. 1 класс. / М.: Просвещение, 2011 г.</w:t>
      </w:r>
    </w:p>
    <w:p w:rsidR="00AC6DC2" w:rsidRPr="00D53121" w:rsidRDefault="007435D6">
      <w:pPr>
        <w:autoSpaceDE w:val="0"/>
        <w:autoSpaceDN w:val="0"/>
        <w:spacing w:before="70" w:after="0" w:line="262" w:lineRule="auto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3.Ковригина Т.В. Русский язык: обучение грамоте (обучение письму), технологические карты, 1 класс / Издательство «Учитель»2013 год</w:t>
      </w:r>
    </w:p>
    <w:p w:rsidR="00AC6DC2" w:rsidRPr="00D53121" w:rsidRDefault="007435D6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C6DC2" w:rsidRPr="00D53121" w:rsidRDefault="007435D6" w:rsidP="009466D2">
      <w:pPr>
        <w:autoSpaceDE w:val="0"/>
        <w:autoSpaceDN w:val="0"/>
        <w:spacing w:after="0" w:line="271" w:lineRule="auto"/>
        <w:ind w:right="46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prezentaciya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russkomu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yaziku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temu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situaciya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obscheniya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celi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D53121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obschenii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-2919316.</w:t>
      </w:r>
      <w:r>
        <w:rPr>
          <w:rFonts w:ascii="Times New Roman" w:eastAsia="Times New Roman" w:hAnsi="Times New Roman"/>
          <w:color w:val="000000"/>
          <w:sz w:val="24"/>
        </w:rPr>
        <w:t>html</w:t>
      </w:r>
    </w:p>
    <w:p w:rsidR="00AC6DC2" w:rsidRPr="00D53121" w:rsidRDefault="007435D6" w:rsidP="009466D2">
      <w:pPr>
        <w:autoSpaceDE w:val="0"/>
        <w:autoSpaceDN w:val="0"/>
        <w:spacing w:after="0" w:line="262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nachalnaya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shkola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russkii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yazyk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/2022/02/08/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prezentatsiya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russkomu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yazyku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teme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zaglavnaya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bukva</w:t>
      </w:r>
      <w:proofErr w:type="spellEnd"/>
    </w:p>
    <w:p w:rsidR="00AC6DC2" w:rsidRPr="00D53121" w:rsidRDefault="00AC6DC2">
      <w:pPr>
        <w:rPr>
          <w:lang w:val="ru-RU"/>
        </w:rPr>
        <w:sectPr w:rsidR="00AC6DC2" w:rsidRPr="00D5312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DC2" w:rsidRPr="00D53121" w:rsidRDefault="00AC6DC2">
      <w:pPr>
        <w:autoSpaceDE w:val="0"/>
        <w:autoSpaceDN w:val="0"/>
        <w:spacing w:after="78" w:line="220" w:lineRule="exact"/>
        <w:rPr>
          <w:lang w:val="ru-RU"/>
        </w:rPr>
      </w:pPr>
    </w:p>
    <w:p w:rsidR="00AC6DC2" w:rsidRPr="00D53121" w:rsidRDefault="007435D6">
      <w:pPr>
        <w:autoSpaceDE w:val="0"/>
        <w:autoSpaceDN w:val="0"/>
        <w:spacing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AC6DC2" w:rsidRPr="00D53121" w:rsidRDefault="007435D6">
      <w:pPr>
        <w:autoSpaceDE w:val="0"/>
        <w:autoSpaceDN w:val="0"/>
        <w:spacing w:before="346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AC6DC2" w:rsidRPr="00D53121" w:rsidRDefault="007435D6">
      <w:pPr>
        <w:autoSpaceDE w:val="0"/>
        <w:autoSpaceDN w:val="0"/>
        <w:spacing w:before="166" w:after="0" w:line="271" w:lineRule="auto"/>
        <w:ind w:right="8928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доска.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Ноутбук.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Проектор</w:t>
      </w:r>
    </w:p>
    <w:p w:rsidR="00AC6DC2" w:rsidRPr="00D53121" w:rsidRDefault="007435D6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AC6DC2" w:rsidRDefault="007435D6">
      <w:pPr>
        <w:autoSpaceDE w:val="0"/>
        <w:autoSpaceDN w:val="0"/>
        <w:spacing w:before="166" w:after="0" w:line="271" w:lineRule="auto"/>
        <w:ind w:right="8928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Классная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доска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Ноутбук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Проектор</w:t>
      </w:r>
      <w:proofErr w:type="spellEnd"/>
    </w:p>
    <w:p w:rsidR="00AC6DC2" w:rsidRDefault="00AC6DC2">
      <w:pPr>
        <w:sectPr w:rsidR="00AC6DC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435D6" w:rsidRDefault="007435D6"/>
    <w:sectPr w:rsidR="007435D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E0555C"/>
    <w:multiLevelType w:val="multilevel"/>
    <w:tmpl w:val="0626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AD2EAB"/>
    <w:multiLevelType w:val="multilevel"/>
    <w:tmpl w:val="0E00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7935491">
    <w:abstractNumId w:val="8"/>
  </w:num>
  <w:num w:numId="2" w16cid:durableId="1024862672">
    <w:abstractNumId w:val="6"/>
  </w:num>
  <w:num w:numId="3" w16cid:durableId="752242279">
    <w:abstractNumId w:val="5"/>
  </w:num>
  <w:num w:numId="4" w16cid:durableId="1597520657">
    <w:abstractNumId w:val="4"/>
  </w:num>
  <w:num w:numId="5" w16cid:durableId="1457412067">
    <w:abstractNumId w:val="7"/>
  </w:num>
  <w:num w:numId="6" w16cid:durableId="1061051485">
    <w:abstractNumId w:val="3"/>
  </w:num>
  <w:num w:numId="7" w16cid:durableId="2137529836">
    <w:abstractNumId w:val="2"/>
  </w:num>
  <w:num w:numId="8" w16cid:durableId="1897544468">
    <w:abstractNumId w:val="1"/>
  </w:num>
  <w:num w:numId="9" w16cid:durableId="530805135">
    <w:abstractNumId w:val="0"/>
  </w:num>
  <w:num w:numId="10" w16cid:durableId="1118449413">
    <w:abstractNumId w:val="10"/>
  </w:num>
  <w:num w:numId="11" w16cid:durableId="8035500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B07A8"/>
    <w:rsid w:val="002349F6"/>
    <w:rsid w:val="0029639D"/>
    <w:rsid w:val="00306684"/>
    <w:rsid w:val="00326F90"/>
    <w:rsid w:val="005C0EE5"/>
    <w:rsid w:val="006309A2"/>
    <w:rsid w:val="00647EE4"/>
    <w:rsid w:val="006D2310"/>
    <w:rsid w:val="007435D6"/>
    <w:rsid w:val="008673D5"/>
    <w:rsid w:val="009466D2"/>
    <w:rsid w:val="00AA1D8D"/>
    <w:rsid w:val="00AC6DC2"/>
    <w:rsid w:val="00B120BC"/>
    <w:rsid w:val="00B47730"/>
    <w:rsid w:val="00CB0664"/>
    <w:rsid w:val="00D1471F"/>
    <w:rsid w:val="00D53121"/>
    <w:rsid w:val="00ED1A45"/>
    <w:rsid w:val="00FC394F"/>
    <w:rsid w:val="00FC693F"/>
    <w:rsid w:val="00FF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908F0"/>
  <w15:docId w15:val="{ED99D0CD-61B6-4769-8495-F4485DF0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647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3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00CF21-29CF-4F6B-954C-673A1921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37</Pages>
  <Words>9450</Words>
  <Characters>53871</Characters>
  <Application>Microsoft Office Word</Application>
  <DocSecurity>0</DocSecurity>
  <Lines>448</Lines>
  <Paragraphs>126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63195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SHKOLA</cp:lastModifiedBy>
  <cp:revision>11</cp:revision>
  <dcterms:created xsi:type="dcterms:W3CDTF">2013-12-23T23:15:00Z</dcterms:created>
  <dcterms:modified xsi:type="dcterms:W3CDTF">2022-12-29T22:49:00Z</dcterms:modified>
  <cp:category/>
</cp:coreProperties>
</file>